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32CBA" w:rsidRDefault="00D32CBA" w:rsidP="00D32CBA">
      <w:pPr>
        <w:pStyle w:val="AIUrgentActionTopHeading"/>
        <w:tabs>
          <w:tab w:val="clear" w:pos="567"/>
        </w:tabs>
        <w:ind w:left="-283"/>
        <w:rPr>
          <w:rFonts w:ascii="Amnesty Trade Gothic Cn" w:hAnsi="Amnesty Trade Gothic Cn" w:cs="Arial"/>
          <w:sz w:val="100"/>
          <w:szCs w:val="100"/>
        </w:rPr>
      </w:pPr>
      <w:r>
        <w:rPr>
          <w:rFonts w:ascii="Amnesty Trade Gothic Cn" w:hAnsi="Amnesty Trade Gothic Cn" w:cs="Arial"/>
          <w:sz w:val="100"/>
          <w:szCs w:val="100"/>
          <w:highlight w:val="yellow"/>
        </w:rPr>
        <w:t>URGENT ACTION</w:t>
      </w:r>
    </w:p>
    <w:p w:rsidR="00D32CBA" w:rsidRDefault="00D32CBA" w:rsidP="00D32CBA">
      <w:pPr>
        <w:spacing w:after="0"/>
        <w:ind w:left="-283"/>
        <w:rPr>
          <w:rFonts w:ascii="Arial" w:hAnsi="Arial" w:cs="Arial"/>
          <w:b/>
          <w:sz w:val="36"/>
          <w:lang w:eastAsia="es-MX"/>
        </w:rPr>
      </w:pPr>
    </w:p>
    <w:p w:rsidR="00D32CBA" w:rsidRDefault="00D32CBA" w:rsidP="00D32CBA">
      <w:pPr>
        <w:spacing w:after="0"/>
        <w:ind w:left="-283"/>
        <w:rPr>
          <w:rFonts w:ascii="Arial" w:hAnsi="Arial" w:cs="Arial"/>
          <w:b/>
          <w:i/>
          <w:sz w:val="36"/>
          <w:lang w:eastAsia="es-MX"/>
        </w:rPr>
      </w:pPr>
      <w:r>
        <w:rPr>
          <w:rFonts w:ascii="Arial" w:hAnsi="Arial" w:cs="Arial"/>
          <w:b/>
          <w:sz w:val="36"/>
          <w:lang w:eastAsia="es-MX"/>
        </w:rPr>
        <w:t>STOP PROSECUTING PEACEFUL PROTESTERS</w:t>
      </w:r>
    </w:p>
    <w:p w:rsidR="00D32CBA" w:rsidRPr="00D32CBA" w:rsidRDefault="00D32CBA" w:rsidP="00D32CBA">
      <w:pPr>
        <w:spacing w:after="0"/>
        <w:ind w:left="-283"/>
        <w:jc w:val="both"/>
        <w:rPr>
          <w:rFonts w:ascii="Arial" w:hAnsi="Arial" w:cs="Arial"/>
          <w:b/>
          <w:sz w:val="20"/>
          <w:szCs w:val="20"/>
          <w:lang w:eastAsia="es-MX"/>
        </w:rPr>
      </w:pPr>
      <w:r w:rsidRPr="00D32CBA">
        <w:rPr>
          <w:rFonts w:ascii="Arial" w:hAnsi="Arial" w:cs="Arial"/>
          <w:b/>
          <w:sz w:val="20"/>
          <w:szCs w:val="20"/>
          <w:lang w:eastAsia="es-MX"/>
        </w:rPr>
        <w:t>On 22 May 201</w:t>
      </w:r>
      <w:r w:rsidRPr="00D32CBA">
        <w:rPr>
          <w:rFonts w:ascii="Arial" w:hAnsi="Arial" w:cs="Arial"/>
          <w:b/>
          <w:sz w:val="20"/>
          <w:szCs w:val="20"/>
          <w:lang w:val="en-US" w:eastAsia="es-MX"/>
        </w:rPr>
        <w:t>9</w:t>
      </w:r>
      <w:r w:rsidRPr="00D32CBA">
        <w:rPr>
          <w:rFonts w:ascii="Arial" w:hAnsi="Arial" w:cs="Arial"/>
          <w:b/>
          <w:sz w:val="20"/>
          <w:szCs w:val="20"/>
          <w:lang w:eastAsia="es-MX"/>
        </w:rPr>
        <w:t>, Thai authorities renewed their crackdown on peaceful protesters by pursuing the prosecution of a group of 17 individuals, including an opposition party politician, for their participation in a peaceful protest outside a Bangkok police station on 24 June 2015. Their gatherings took place during the military government’s ban on “political” gatherings of five or more persons. Filing charges against these individuals nearly four years after their peaceful demonstration appears to be a politically motivated decision to silence perceived opponents and has a chilling effect on the rights to freedom of expression and peaceful assembly in Thailand.</w:t>
      </w:r>
    </w:p>
    <w:p w:rsidR="00D32CBA" w:rsidRDefault="00D32CBA" w:rsidP="00D32CBA">
      <w:pPr>
        <w:spacing w:after="0"/>
        <w:ind w:left="-283"/>
        <w:rPr>
          <w:rFonts w:ascii="Arial" w:hAnsi="Arial" w:cs="Arial"/>
          <w:b/>
          <w:lang w:eastAsia="es-MX"/>
        </w:rPr>
      </w:pPr>
    </w:p>
    <w:p w:rsidR="00D32CBA" w:rsidRDefault="00D32CBA" w:rsidP="00D32CBA">
      <w:pPr>
        <w:spacing w:after="0" w:line="240" w:lineRule="auto"/>
        <w:ind w:left="-283"/>
        <w:rPr>
          <w:rFonts w:ascii="Arial" w:hAnsi="Arial" w:cs="Arial"/>
          <w:b/>
          <w:color w:val="FF0000"/>
          <w:sz w:val="22"/>
          <w:lang w:eastAsia="es-MX"/>
        </w:rPr>
      </w:pPr>
      <w:r>
        <w:rPr>
          <w:rFonts w:ascii="Arial" w:hAnsi="Arial" w:cs="Arial"/>
          <w:b/>
          <w:color w:val="FF0000"/>
          <w:sz w:val="22"/>
          <w:lang w:eastAsia="es-MX"/>
        </w:rPr>
        <w:t>TAKE ACTION: WRITE AN APPEAL IN YOUR OWN WORDS OR USE THIS MODEL LETTER</w:t>
      </w:r>
    </w:p>
    <w:p w:rsidR="00D32CBA" w:rsidRDefault="00D32CBA" w:rsidP="00D32CBA">
      <w:pPr>
        <w:spacing w:line="240" w:lineRule="auto"/>
        <w:ind w:left="-283"/>
        <w:rPr>
          <w:rFonts w:ascii="Arial" w:hAnsi="Arial" w:cs="Arial"/>
          <w:b/>
          <w:sz w:val="20"/>
          <w:szCs w:val="20"/>
        </w:rPr>
      </w:pPr>
    </w:p>
    <w:p w:rsidR="00D32CBA" w:rsidRDefault="00D32CBA" w:rsidP="00D32CBA">
      <w:pPr>
        <w:autoSpaceDE w:val="0"/>
        <w:autoSpaceDN w:val="0"/>
        <w:adjustRightInd w:val="0"/>
        <w:spacing w:after="0" w:line="240" w:lineRule="auto"/>
        <w:ind w:left="-283"/>
        <w:rPr>
          <w:rFonts w:ascii="Arial" w:hAnsi="Arial" w:cs="Arial"/>
          <w:lang w:eastAsia="es-MX"/>
        </w:rPr>
      </w:pPr>
    </w:p>
    <w:p w:rsidR="00D32CBA" w:rsidRDefault="00D32CBA" w:rsidP="00D32CBA">
      <w:pPr>
        <w:spacing w:after="0" w:line="240" w:lineRule="auto"/>
        <w:ind w:left="-283"/>
        <w:jc w:val="right"/>
        <w:rPr>
          <w:rFonts w:cs="Arial"/>
          <w:b/>
          <w:i/>
          <w:sz w:val="20"/>
          <w:szCs w:val="20"/>
        </w:rPr>
      </w:pPr>
      <w:r>
        <w:rPr>
          <w:rFonts w:cs="Arial"/>
          <w:b/>
          <w:i/>
          <w:sz w:val="20"/>
          <w:szCs w:val="20"/>
        </w:rPr>
        <w:t>Prime Minister Prayut Chan-O-Cha</w:t>
      </w:r>
    </w:p>
    <w:p w:rsidR="00D32CBA" w:rsidRDefault="00D32CBA" w:rsidP="00D32CBA">
      <w:pPr>
        <w:spacing w:after="0" w:line="240" w:lineRule="auto"/>
        <w:ind w:left="-283"/>
        <w:jc w:val="right"/>
        <w:rPr>
          <w:rFonts w:cs="Leelawadee UI"/>
          <w:i/>
          <w:sz w:val="20"/>
          <w:szCs w:val="25"/>
          <w:cs/>
          <w:lang w:bidi="th-TH"/>
        </w:rPr>
      </w:pPr>
      <w:r>
        <w:rPr>
          <w:rFonts w:cs="Leelawadee UI"/>
          <w:i/>
          <w:sz w:val="20"/>
          <w:szCs w:val="25"/>
          <w:lang w:bidi="th-TH"/>
        </w:rPr>
        <w:t>Office of the Prime Minister</w:t>
      </w:r>
    </w:p>
    <w:p w:rsidR="00D32CBA" w:rsidRDefault="00D32CBA" w:rsidP="00D32CBA">
      <w:pPr>
        <w:spacing w:after="0" w:line="240" w:lineRule="auto"/>
        <w:ind w:left="-283"/>
        <w:jc w:val="right"/>
        <w:rPr>
          <w:rFonts w:cs="Arial"/>
          <w:i/>
          <w:sz w:val="20"/>
          <w:szCs w:val="20"/>
        </w:rPr>
      </w:pPr>
      <w:proofErr w:type="spellStart"/>
      <w:r>
        <w:rPr>
          <w:rFonts w:cs="Arial"/>
          <w:i/>
          <w:sz w:val="20"/>
          <w:szCs w:val="20"/>
        </w:rPr>
        <w:t>Pitsanulok</w:t>
      </w:r>
      <w:proofErr w:type="spellEnd"/>
      <w:r>
        <w:rPr>
          <w:rFonts w:cs="Arial"/>
          <w:i/>
          <w:sz w:val="20"/>
          <w:szCs w:val="20"/>
        </w:rPr>
        <w:t xml:space="preserve"> road </w:t>
      </w:r>
    </w:p>
    <w:p w:rsidR="00D32CBA" w:rsidRDefault="00D32CBA" w:rsidP="00D32CBA">
      <w:pPr>
        <w:spacing w:after="0" w:line="240" w:lineRule="auto"/>
        <w:ind w:left="-283"/>
        <w:jc w:val="right"/>
        <w:rPr>
          <w:rFonts w:cs="Arial"/>
          <w:i/>
          <w:sz w:val="20"/>
          <w:szCs w:val="20"/>
        </w:rPr>
      </w:pPr>
      <w:r>
        <w:rPr>
          <w:rFonts w:cs="Arial"/>
          <w:i/>
          <w:sz w:val="20"/>
          <w:szCs w:val="20"/>
        </w:rPr>
        <w:t>Bangkok 10300</w:t>
      </w:r>
    </w:p>
    <w:p w:rsidR="00D32CBA" w:rsidRDefault="00D32CBA" w:rsidP="00D32CBA">
      <w:pPr>
        <w:spacing w:after="0" w:line="240" w:lineRule="auto"/>
        <w:ind w:left="-283"/>
        <w:jc w:val="right"/>
        <w:rPr>
          <w:rFonts w:cs="Arial"/>
          <w:i/>
          <w:sz w:val="20"/>
          <w:szCs w:val="20"/>
        </w:rPr>
      </w:pPr>
      <w:r>
        <w:rPr>
          <w:rFonts w:cs="Arial"/>
          <w:i/>
          <w:sz w:val="20"/>
          <w:szCs w:val="20"/>
        </w:rPr>
        <w:t>Thailand</w:t>
      </w:r>
    </w:p>
    <w:p w:rsidR="00D32CBA" w:rsidRDefault="00D32CBA" w:rsidP="00D32CBA">
      <w:pPr>
        <w:spacing w:after="0" w:line="240" w:lineRule="auto"/>
        <w:ind w:left="-283"/>
        <w:jc w:val="right"/>
        <w:rPr>
          <w:rFonts w:cs="Arial"/>
          <w:i/>
          <w:sz w:val="20"/>
          <w:szCs w:val="20"/>
        </w:rPr>
      </w:pPr>
      <w:r>
        <w:rPr>
          <w:rFonts w:cs="Arial"/>
          <w:i/>
          <w:sz w:val="20"/>
          <w:szCs w:val="20"/>
        </w:rPr>
        <w:t>Tel: 66 2 618 2323</w:t>
      </w:r>
    </w:p>
    <w:p w:rsidR="00D32CBA" w:rsidRPr="00903221" w:rsidRDefault="00D32CBA" w:rsidP="00D32CBA">
      <w:pPr>
        <w:spacing w:after="0" w:line="240" w:lineRule="auto"/>
        <w:ind w:left="-283"/>
        <w:jc w:val="right"/>
        <w:rPr>
          <w:rFonts w:cs="Arial"/>
          <w:i/>
          <w:sz w:val="20"/>
          <w:szCs w:val="20"/>
        </w:rPr>
      </w:pPr>
      <w:r w:rsidRPr="00903221">
        <w:rPr>
          <w:rFonts w:cs="Arial"/>
          <w:i/>
          <w:sz w:val="20"/>
          <w:szCs w:val="20"/>
        </w:rPr>
        <w:t>Fax: 66 2 2825131</w:t>
      </w:r>
    </w:p>
    <w:p w:rsidR="00D32CBA" w:rsidRPr="00903221" w:rsidRDefault="00D32CBA" w:rsidP="00D32CBA">
      <w:pPr>
        <w:spacing w:after="0" w:line="240" w:lineRule="auto"/>
        <w:ind w:left="-283"/>
        <w:jc w:val="right"/>
        <w:rPr>
          <w:rFonts w:ascii="Arial" w:hAnsi="Arial" w:cs="Arial"/>
          <w:b/>
          <w:sz w:val="20"/>
          <w:szCs w:val="20"/>
        </w:rPr>
      </w:pPr>
      <w:r w:rsidRPr="00903221">
        <w:rPr>
          <w:rFonts w:cs="Arial"/>
          <w:i/>
          <w:sz w:val="20"/>
          <w:szCs w:val="20"/>
        </w:rPr>
        <w:t>Email:</w:t>
      </w:r>
      <w:r>
        <w:rPr>
          <w:rFonts w:cstheme="minorBidi" w:hint="cs"/>
          <w:i/>
          <w:sz w:val="20"/>
          <w:szCs w:val="25"/>
          <w:cs/>
          <w:lang w:bidi="th-TH"/>
        </w:rPr>
        <w:t xml:space="preserve"> </w:t>
      </w:r>
      <w:r w:rsidRPr="00903221">
        <w:rPr>
          <w:rFonts w:cs="Arial"/>
          <w:i/>
          <w:sz w:val="20"/>
          <w:szCs w:val="20"/>
        </w:rPr>
        <w:t xml:space="preserve">prforeign@prd.go.th </w:t>
      </w:r>
    </w:p>
    <w:p w:rsidR="00D32CBA" w:rsidRDefault="00D32CBA" w:rsidP="00D32CBA">
      <w:pPr>
        <w:spacing w:after="0" w:line="240" w:lineRule="auto"/>
        <w:ind w:left="-283"/>
        <w:rPr>
          <w:rFonts w:ascii="Arial" w:hAnsi="Arial" w:cs="Arial"/>
          <w:i/>
          <w:sz w:val="20"/>
          <w:szCs w:val="20"/>
        </w:rPr>
      </w:pPr>
      <w:r>
        <w:rPr>
          <w:rFonts w:ascii="Arial" w:hAnsi="Arial" w:cs="Arial"/>
          <w:iCs/>
          <w:sz w:val="20"/>
          <w:szCs w:val="20"/>
        </w:rPr>
        <w:t xml:space="preserve">Dear </w:t>
      </w:r>
      <w:r>
        <w:rPr>
          <w:rFonts w:ascii="Arial" w:hAnsi="Arial" w:cs="Leelawadee UI"/>
          <w:iCs/>
          <w:sz w:val="20"/>
          <w:szCs w:val="25"/>
          <w:lang w:bidi="th-TH"/>
        </w:rPr>
        <w:t>Prime Minister</w:t>
      </w:r>
      <w:r>
        <w:rPr>
          <w:rFonts w:ascii="Arial" w:hAnsi="Arial" w:cs="Arial"/>
          <w:iCs/>
          <w:sz w:val="20"/>
          <w:szCs w:val="20"/>
        </w:rPr>
        <w:t>,</w:t>
      </w:r>
    </w:p>
    <w:p w:rsidR="00D32CBA" w:rsidRDefault="00D32CBA" w:rsidP="00D32CBA">
      <w:pPr>
        <w:spacing w:after="0" w:line="240" w:lineRule="auto"/>
        <w:ind w:left="-283"/>
        <w:rPr>
          <w:rFonts w:ascii="Arial" w:hAnsi="Arial" w:cs="Arial"/>
          <w:i/>
          <w:sz w:val="20"/>
          <w:szCs w:val="20"/>
        </w:rPr>
      </w:pPr>
    </w:p>
    <w:p w:rsidR="00D32CBA" w:rsidRDefault="00D32CBA" w:rsidP="00D32CBA">
      <w:pPr>
        <w:spacing w:after="0" w:line="240" w:lineRule="auto"/>
        <w:ind w:left="-283"/>
        <w:jc w:val="both"/>
        <w:rPr>
          <w:rFonts w:ascii="Arial" w:hAnsi="Arial" w:cs="Arial"/>
          <w:iCs/>
          <w:sz w:val="20"/>
          <w:szCs w:val="20"/>
        </w:rPr>
      </w:pPr>
      <w:r>
        <w:rPr>
          <w:rFonts w:ascii="Arial" w:hAnsi="Arial" w:cs="Arial"/>
          <w:iCs/>
          <w:sz w:val="20"/>
          <w:szCs w:val="20"/>
        </w:rPr>
        <w:t>I write to urge that your government immediately drop</w:t>
      </w:r>
      <w:r>
        <w:rPr>
          <w:rFonts w:ascii="Arial" w:hAnsi="Arial" w:cstheme="minorBidi" w:hint="cs"/>
          <w:iCs/>
          <w:sz w:val="20"/>
          <w:szCs w:val="25"/>
          <w:cs/>
          <w:lang w:bidi="th-TH"/>
        </w:rPr>
        <w:t xml:space="preserve"> </w:t>
      </w:r>
      <w:r>
        <w:rPr>
          <w:rFonts w:ascii="Arial" w:hAnsi="Arial" w:cs="Arial"/>
          <w:iCs/>
          <w:sz w:val="20"/>
          <w:szCs w:val="20"/>
        </w:rPr>
        <w:t>charges</w:t>
      </w:r>
      <w:r>
        <w:rPr>
          <w:rFonts w:ascii="Arial" w:hAnsi="Arial" w:cstheme="minorBidi" w:hint="cs"/>
          <w:iCs/>
          <w:sz w:val="20"/>
          <w:szCs w:val="25"/>
          <w:cs/>
          <w:lang w:bidi="th-TH"/>
        </w:rPr>
        <w:t xml:space="preserve"> </w:t>
      </w:r>
      <w:r>
        <w:rPr>
          <w:rFonts w:ascii="Arial" w:hAnsi="Arial" w:cs="Arial"/>
          <w:iCs/>
          <w:sz w:val="20"/>
          <w:szCs w:val="20"/>
        </w:rPr>
        <w:t xml:space="preserve">against </w:t>
      </w:r>
      <w:r>
        <w:rPr>
          <w:rFonts w:ascii="Arial" w:hAnsi="Arial" w:cs="Arial"/>
          <w:iCs/>
          <w:sz w:val="20"/>
          <w:szCs w:val="20"/>
          <w:lang w:val="en-AU"/>
        </w:rPr>
        <w:t xml:space="preserve">the following 17 individuals - </w:t>
      </w:r>
      <w:proofErr w:type="spellStart"/>
      <w:r w:rsidRPr="00D32CBA">
        <w:rPr>
          <w:rFonts w:ascii="Arial" w:hAnsi="Arial" w:cs="Arial"/>
          <w:b/>
          <w:iCs/>
          <w:sz w:val="20"/>
          <w:szCs w:val="20"/>
        </w:rPr>
        <w:t>Apiwat</w:t>
      </w:r>
      <w:proofErr w:type="spellEnd"/>
      <w:r w:rsidRPr="00D32CBA">
        <w:rPr>
          <w:rFonts w:ascii="Arial" w:hAnsi="Arial" w:cs="Arial"/>
          <w:b/>
          <w:iCs/>
          <w:sz w:val="20"/>
          <w:szCs w:val="20"/>
        </w:rPr>
        <w:t xml:space="preserve"> </w:t>
      </w:r>
      <w:proofErr w:type="spellStart"/>
      <w:r w:rsidRPr="00D32CBA">
        <w:rPr>
          <w:rFonts w:ascii="Arial" w:hAnsi="Arial" w:cs="Arial"/>
          <w:b/>
          <w:iCs/>
          <w:sz w:val="20"/>
          <w:szCs w:val="20"/>
        </w:rPr>
        <w:t>Suntararak</w:t>
      </w:r>
      <w:proofErr w:type="spellEnd"/>
      <w:r w:rsidRPr="00D32CBA">
        <w:rPr>
          <w:rFonts w:ascii="Arial" w:hAnsi="Arial" w:cs="Arial"/>
          <w:b/>
          <w:iCs/>
          <w:sz w:val="20"/>
          <w:szCs w:val="20"/>
        </w:rPr>
        <w:t xml:space="preserve">, </w:t>
      </w:r>
      <w:proofErr w:type="spellStart"/>
      <w:r w:rsidRPr="00D32CBA">
        <w:rPr>
          <w:rFonts w:ascii="Arial" w:hAnsi="Arial" w:cs="Arial"/>
          <w:b/>
          <w:iCs/>
          <w:sz w:val="20"/>
          <w:szCs w:val="20"/>
        </w:rPr>
        <w:t>Apisit</w:t>
      </w:r>
      <w:proofErr w:type="spellEnd"/>
      <w:r w:rsidRPr="00D32CBA">
        <w:rPr>
          <w:rFonts w:ascii="Arial" w:hAnsi="Arial" w:cs="Arial"/>
          <w:b/>
          <w:iCs/>
          <w:sz w:val="20"/>
          <w:szCs w:val="20"/>
        </w:rPr>
        <w:t xml:space="preserve"> </w:t>
      </w:r>
      <w:proofErr w:type="spellStart"/>
      <w:r w:rsidRPr="00D32CBA">
        <w:rPr>
          <w:rFonts w:ascii="Arial" w:hAnsi="Arial" w:cs="Arial"/>
          <w:b/>
          <w:iCs/>
          <w:sz w:val="20"/>
          <w:szCs w:val="20"/>
        </w:rPr>
        <w:t>Sapnapapan</w:t>
      </w:r>
      <w:proofErr w:type="spellEnd"/>
      <w:r w:rsidRPr="00D32CBA">
        <w:rPr>
          <w:rFonts w:ascii="Arial" w:hAnsi="Arial" w:cs="Arial"/>
          <w:b/>
          <w:iCs/>
          <w:sz w:val="20"/>
          <w:szCs w:val="20"/>
        </w:rPr>
        <w:t xml:space="preserve">, </w:t>
      </w:r>
      <w:proofErr w:type="spellStart"/>
      <w:r w:rsidRPr="00D32CBA">
        <w:rPr>
          <w:rFonts w:ascii="Arial" w:hAnsi="Arial" w:cs="Arial"/>
          <w:b/>
          <w:iCs/>
          <w:sz w:val="20"/>
          <w:szCs w:val="20"/>
        </w:rPr>
        <w:t>Chonthicha</w:t>
      </w:r>
      <w:proofErr w:type="spellEnd"/>
      <w:r w:rsidRPr="00D32CBA">
        <w:rPr>
          <w:rFonts w:ascii="Arial" w:hAnsi="Arial" w:cs="Arial"/>
          <w:b/>
          <w:iCs/>
          <w:sz w:val="20"/>
          <w:szCs w:val="20"/>
        </w:rPr>
        <w:t xml:space="preserve"> </w:t>
      </w:r>
      <w:proofErr w:type="spellStart"/>
      <w:r w:rsidRPr="00D32CBA">
        <w:rPr>
          <w:rFonts w:ascii="Arial" w:hAnsi="Arial" w:cs="Arial"/>
          <w:b/>
          <w:iCs/>
          <w:sz w:val="20"/>
          <w:szCs w:val="20"/>
        </w:rPr>
        <w:t>Jangrew</w:t>
      </w:r>
      <w:proofErr w:type="spellEnd"/>
      <w:r w:rsidRPr="00D32CBA">
        <w:rPr>
          <w:rFonts w:ascii="Arial" w:hAnsi="Arial" w:cs="Arial"/>
          <w:b/>
          <w:iCs/>
          <w:sz w:val="20"/>
          <w:szCs w:val="20"/>
        </w:rPr>
        <w:t xml:space="preserve">, </w:t>
      </w:r>
      <w:proofErr w:type="spellStart"/>
      <w:r w:rsidRPr="00D32CBA">
        <w:rPr>
          <w:rFonts w:ascii="Arial" w:hAnsi="Arial" w:cs="Arial"/>
          <w:b/>
          <w:iCs/>
          <w:sz w:val="20"/>
          <w:szCs w:val="20"/>
        </w:rPr>
        <w:t>Jatupat</w:t>
      </w:r>
      <w:proofErr w:type="spellEnd"/>
      <w:r w:rsidRPr="00D32CBA">
        <w:rPr>
          <w:rFonts w:ascii="Arial" w:hAnsi="Arial" w:cs="Arial"/>
          <w:b/>
          <w:iCs/>
          <w:sz w:val="20"/>
          <w:szCs w:val="20"/>
        </w:rPr>
        <w:t xml:space="preserve"> </w:t>
      </w:r>
      <w:proofErr w:type="spellStart"/>
      <w:r w:rsidRPr="00D32CBA">
        <w:rPr>
          <w:rFonts w:ascii="Arial" w:hAnsi="Arial" w:cs="Arial"/>
          <w:b/>
          <w:iCs/>
          <w:sz w:val="20"/>
          <w:szCs w:val="20"/>
        </w:rPr>
        <w:t>Boonpattararaksa</w:t>
      </w:r>
      <w:proofErr w:type="spellEnd"/>
      <w:r w:rsidRPr="00D32CBA">
        <w:rPr>
          <w:rFonts w:ascii="Arial" w:hAnsi="Arial" w:cs="Arial"/>
          <w:b/>
          <w:iCs/>
          <w:sz w:val="20"/>
          <w:szCs w:val="20"/>
        </w:rPr>
        <w:t xml:space="preserve">, </w:t>
      </w:r>
      <w:proofErr w:type="spellStart"/>
      <w:r w:rsidRPr="00D32CBA">
        <w:rPr>
          <w:rFonts w:ascii="Arial" w:hAnsi="Arial" w:cs="Arial"/>
          <w:b/>
          <w:iCs/>
          <w:sz w:val="20"/>
          <w:szCs w:val="20"/>
        </w:rPr>
        <w:t>Payu</w:t>
      </w:r>
      <w:proofErr w:type="spellEnd"/>
      <w:r w:rsidRPr="00D32CBA">
        <w:rPr>
          <w:rFonts w:ascii="Arial" w:hAnsi="Arial" w:cs="Arial"/>
          <w:b/>
          <w:iCs/>
          <w:sz w:val="20"/>
          <w:szCs w:val="20"/>
        </w:rPr>
        <w:t xml:space="preserve"> </w:t>
      </w:r>
      <w:proofErr w:type="spellStart"/>
      <w:r w:rsidRPr="00D32CBA">
        <w:rPr>
          <w:rFonts w:ascii="Arial" w:hAnsi="Arial" w:cs="Arial"/>
          <w:b/>
          <w:iCs/>
          <w:sz w:val="20"/>
          <w:szCs w:val="20"/>
        </w:rPr>
        <w:t>Boonsopon</w:t>
      </w:r>
      <w:proofErr w:type="spellEnd"/>
      <w:r w:rsidRPr="00D32CBA">
        <w:rPr>
          <w:rFonts w:ascii="Arial" w:hAnsi="Arial" w:cs="Arial"/>
          <w:b/>
          <w:iCs/>
          <w:sz w:val="20"/>
          <w:szCs w:val="20"/>
        </w:rPr>
        <w:t xml:space="preserve">, </w:t>
      </w:r>
      <w:proofErr w:type="spellStart"/>
      <w:r w:rsidRPr="00D32CBA">
        <w:rPr>
          <w:rFonts w:ascii="Arial" w:hAnsi="Arial" w:cs="Arial"/>
          <w:b/>
          <w:iCs/>
          <w:sz w:val="20"/>
          <w:szCs w:val="20"/>
        </w:rPr>
        <w:t>Panupong</w:t>
      </w:r>
      <w:proofErr w:type="spellEnd"/>
      <w:r w:rsidRPr="00D32CBA">
        <w:rPr>
          <w:rFonts w:ascii="Arial" w:hAnsi="Arial" w:cs="Arial"/>
          <w:b/>
          <w:iCs/>
          <w:sz w:val="20"/>
          <w:szCs w:val="20"/>
        </w:rPr>
        <w:t xml:space="preserve"> </w:t>
      </w:r>
      <w:proofErr w:type="spellStart"/>
      <w:r w:rsidRPr="00D32CBA">
        <w:rPr>
          <w:rFonts w:ascii="Arial" w:hAnsi="Arial" w:cs="Arial"/>
          <w:b/>
          <w:iCs/>
          <w:sz w:val="20"/>
          <w:szCs w:val="20"/>
        </w:rPr>
        <w:t>Srithananuwat</w:t>
      </w:r>
      <w:proofErr w:type="spellEnd"/>
      <w:r w:rsidRPr="00D32CBA">
        <w:rPr>
          <w:rFonts w:ascii="Arial" w:hAnsi="Arial" w:cs="Arial"/>
          <w:b/>
          <w:iCs/>
          <w:sz w:val="20"/>
          <w:szCs w:val="20"/>
        </w:rPr>
        <w:t xml:space="preserve">, </w:t>
      </w:r>
      <w:proofErr w:type="spellStart"/>
      <w:r w:rsidRPr="00D32CBA">
        <w:rPr>
          <w:rFonts w:ascii="Arial" w:hAnsi="Arial" w:cs="Arial"/>
          <w:b/>
          <w:iCs/>
          <w:sz w:val="20"/>
          <w:szCs w:val="20"/>
        </w:rPr>
        <w:t>Pakorn</w:t>
      </w:r>
      <w:proofErr w:type="spellEnd"/>
      <w:r w:rsidRPr="00D32CBA">
        <w:rPr>
          <w:rFonts w:ascii="Arial" w:hAnsi="Arial" w:cs="Arial"/>
          <w:b/>
          <w:iCs/>
          <w:sz w:val="20"/>
          <w:szCs w:val="20"/>
        </w:rPr>
        <w:t xml:space="preserve"> </w:t>
      </w:r>
      <w:proofErr w:type="spellStart"/>
      <w:r w:rsidRPr="00D32CBA">
        <w:rPr>
          <w:rFonts w:ascii="Arial" w:hAnsi="Arial" w:cs="Arial"/>
          <w:b/>
          <w:iCs/>
          <w:sz w:val="20"/>
          <w:szCs w:val="20"/>
        </w:rPr>
        <w:t>Areekul</w:t>
      </w:r>
      <w:proofErr w:type="spellEnd"/>
      <w:r w:rsidRPr="00D32CBA">
        <w:rPr>
          <w:rFonts w:ascii="Arial" w:hAnsi="Arial" w:cs="Arial"/>
          <w:b/>
          <w:iCs/>
          <w:sz w:val="20"/>
          <w:szCs w:val="20"/>
        </w:rPr>
        <w:t xml:space="preserve">, </w:t>
      </w:r>
      <w:proofErr w:type="spellStart"/>
      <w:r w:rsidRPr="00D32CBA">
        <w:rPr>
          <w:rFonts w:ascii="Arial" w:hAnsi="Arial" w:cs="Arial"/>
          <w:b/>
          <w:iCs/>
          <w:sz w:val="20"/>
          <w:szCs w:val="20"/>
        </w:rPr>
        <w:t>Pornchai</w:t>
      </w:r>
      <w:proofErr w:type="spellEnd"/>
      <w:r w:rsidRPr="00D32CBA">
        <w:rPr>
          <w:rFonts w:ascii="Arial" w:hAnsi="Arial" w:cs="Arial"/>
          <w:b/>
          <w:iCs/>
          <w:sz w:val="20"/>
          <w:szCs w:val="20"/>
        </w:rPr>
        <w:t xml:space="preserve"> </w:t>
      </w:r>
      <w:proofErr w:type="spellStart"/>
      <w:r w:rsidRPr="00D32CBA">
        <w:rPr>
          <w:rFonts w:ascii="Arial" w:hAnsi="Arial" w:cs="Arial"/>
          <w:b/>
          <w:iCs/>
          <w:sz w:val="20"/>
          <w:szCs w:val="20"/>
        </w:rPr>
        <w:t>Yuanyee</w:t>
      </w:r>
      <w:proofErr w:type="spellEnd"/>
      <w:r w:rsidRPr="00D32CBA">
        <w:rPr>
          <w:rFonts w:ascii="Arial" w:hAnsi="Arial" w:cs="Arial"/>
          <w:b/>
          <w:iCs/>
          <w:sz w:val="20"/>
          <w:szCs w:val="20"/>
        </w:rPr>
        <w:t xml:space="preserve">, </w:t>
      </w:r>
      <w:proofErr w:type="spellStart"/>
      <w:r w:rsidRPr="00D32CBA">
        <w:rPr>
          <w:rFonts w:ascii="Arial" w:hAnsi="Arial" w:cs="Arial"/>
          <w:b/>
          <w:iCs/>
          <w:sz w:val="20"/>
          <w:szCs w:val="20"/>
        </w:rPr>
        <w:t>Ratthapol</w:t>
      </w:r>
      <w:proofErr w:type="spellEnd"/>
      <w:r w:rsidRPr="00D32CBA">
        <w:rPr>
          <w:rFonts w:ascii="Arial" w:hAnsi="Arial" w:cs="Arial"/>
          <w:b/>
          <w:iCs/>
          <w:sz w:val="20"/>
          <w:szCs w:val="20"/>
        </w:rPr>
        <w:t xml:space="preserve"> </w:t>
      </w:r>
      <w:proofErr w:type="spellStart"/>
      <w:r w:rsidRPr="00D32CBA">
        <w:rPr>
          <w:rFonts w:ascii="Arial" w:hAnsi="Arial" w:cs="Arial"/>
          <w:b/>
          <w:iCs/>
          <w:sz w:val="20"/>
          <w:szCs w:val="20"/>
        </w:rPr>
        <w:t>Supasopon</w:t>
      </w:r>
      <w:proofErr w:type="spellEnd"/>
      <w:r w:rsidRPr="00D32CBA">
        <w:rPr>
          <w:rFonts w:ascii="Arial" w:hAnsi="Arial" w:cs="Arial"/>
          <w:b/>
          <w:iCs/>
          <w:sz w:val="20"/>
          <w:szCs w:val="20"/>
        </w:rPr>
        <w:t xml:space="preserve">, </w:t>
      </w:r>
      <w:proofErr w:type="spellStart"/>
      <w:r w:rsidRPr="00D32CBA">
        <w:rPr>
          <w:rFonts w:ascii="Arial" w:hAnsi="Arial" w:cs="Arial"/>
          <w:b/>
          <w:iCs/>
          <w:sz w:val="20"/>
          <w:szCs w:val="20"/>
        </w:rPr>
        <w:t>Rangsiman</w:t>
      </w:r>
      <w:proofErr w:type="spellEnd"/>
      <w:r w:rsidRPr="00D32CBA">
        <w:rPr>
          <w:rFonts w:ascii="Arial" w:hAnsi="Arial" w:cs="Arial"/>
          <w:b/>
          <w:iCs/>
          <w:sz w:val="20"/>
          <w:szCs w:val="20"/>
        </w:rPr>
        <w:t xml:space="preserve"> Rome, </w:t>
      </w:r>
      <w:proofErr w:type="spellStart"/>
      <w:r w:rsidRPr="00D32CBA">
        <w:rPr>
          <w:rFonts w:ascii="Arial" w:hAnsi="Arial" w:cs="Arial"/>
          <w:b/>
          <w:iCs/>
          <w:sz w:val="20"/>
          <w:szCs w:val="20"/>
        </w:rPr>
        <w:t>Songtham</w:t>
      </w:r>
      <w:proofErr w:type="spellEnd"/>
      <w:r w:rsidRPr="00D32CBA">
        <w:rPr>
          <w:rFonts w:ascii="Arial" w:hAnsi="Arial" w:cs="Arial"/>
          <w:b/>
          <w:iCs/>
          <w:sz w:val="20"/>
          <w:szCs w:val="20"/>
        </w:rPr>
        <w:t xml:space="preserve"> </w:t>
      </w:r>
      <w:proofErr w:type="spellStart"/>
      <w:r w:rsidRPr="00D32CBA">
        <w:rPr>
          <w:rFonts w:ascii="Arial" w:hAnsi="Arial" w:cs="Arial"/>
          <w:b/>
          <w:iCs/>
          <w:sz w:val="20"/>
          <w:szCs w:val="20"/>
        </w:rPr>
        <w:t>Kaewpanpruk</w:t>
      </w:r>
      <w:proofErr w:type="spellEnd"/>
      <w:r w:rsidRPr="00D32CBA">
        <w:rPr>
          <w:rFonts w:ascii="Arial" w:hAnsi="Arial" w:cs="Arial"/>
          <w:b/>
          <w:iCs/>
          <w:sz w:val="20"/>
          <w:szCs w:val="20"/>
        </w:rPr>
        <w:t xml:space="preserve">, </w:t>
      </w:r>
      <w:proofErr w:type="spellStart"/>
      <w:r w:rsidRPr="00D32CBA">
        <w:rPr>
          <w:rFonts w:ascii="Arial" w:hAnsi="Arial" w:cs="Arial"/>
          <w:b/>
          <w:iCs/>
          <w:sz w:val="20"/>
          <w:szCs w:val="20"/>
        </w:rPr>
        <w:t>Suhaimee</w:t>
      </w:r>
      <w:proofErr w:type="spellEnd"/>
      <w:r w:rsidRPr="00D32CBA">
        <w:rPr>
          <w:rFonts w:ascii="Arial" w:hAnsi="Arial" w:cs="Arial"/>
          <w:b/>
          <w:iCs/>
          <w:sz w:val="20"/>
          <w:szCs w:val="20"/>
        </w:rPr>
        <w:t xml:space="preserve"> </w:t>
      </w:r>
      <w:proofErr w:type="spellStart"/>
      <w:r w:rsidRPr="00D32CBA">
        <w:rPr>
          <w:rFonts w:ascii="Arial" w:hAnsi="Arial" w:cs="Arial"/>
          <w:b/>
          <w:iCs/>
          <w:sz w:val="20"/>
          <w:szCs w:val="20"/>
        </w:rPr>
        <w:t>Dulasa</w:t>
      </w:r>
      <w:proofErr w:type="spellEnd"/>
      <w:r w:rsidRPr="00D32CBA">
        <w:rPr>
          <w:rFonts w:ascii="Arial" w:hAnsi="Arial" w:cs="Arial"/>
          <w:b/>
          <w:iCs/>
          <w:sz w:val="20"/>
          <w:szCs w:val="20"/>
        </w:rPr>
        <w:t xml:space="preserve">, </w:t>
      </w:r>
      <w:proofErr w:type="spellStart"/>
      <w:r w:rsidRPr="00D32CBA">
        <w:rPr>
          <w:rFonts w:ascii="Arial" w:hAnsi="Arial" w:cs="Arial"/>
          <w:b/>
          <w:iCs/>
          <w:sz w:val="20"/>
          <w:szCs w:val="20"/>
        </w:rPr>
        <w:t>Supachai</w:t>
      </w:r>
      <w:proofErr w:type="spellEnd"/>
      <w:r w:rsidRPr="00D32CBA">
        <w:rPr>
          <w:rFonts w:ascii="Arial" w:hAnsi="Arial" w:cs="Arial"/>
          <w:b/>
          <w:iCs/>
          <w:sz w:val="20"/>
          <w:szCs w:val="20"/>
        </w:rPr>
        <w:t xml:space="preserve"> </w:t>
      </w:r>
      <w:proofErr w:type="spellStart"/>
      <w:r w:rsidRPr="00D32CBA">
        <w:rPr>
          <w:rFonts w:ascii="Arial" w:hAnsi="Arial" w:cs="Arial"/>
          <w:b/>
          <w:iCs/>
          <w:sz w:val="20"/>
          <w:szCs w:val="20"/>
        </w:rPr>
        <w:t>Pukrongploy</w:t>
      </w:r>
      <w:proofErr w:type="spellEnd"/>
      <w:r w:rsidRPr="00D32CBA">
        <w:rPr>
          <w:rFonts w:ascii="Arial" w:hAnsi="Arial" w:cs="Arial"/>
          <w:b/>
          <w:iCs/>
          <w:sz w:val="20"/>
          <w:szCs w:val="20"/>
        </w:rPr>
        <w:t xml:space="preserve">, </w:t>
      </w:r>
      <w:proofErr w:type="spellStart"/>
      <w:r w:rsidRPr="00D32CBA">
        <w:rPr>
          <w:rFonts w:ascii="Arial" w:hAnsi="Arial" w:cs="Arial"/>
          <w:b/>
          <w:iCs/>
          <w:sz w:val="20"/>
          <w:szCs w:val="20"/>
        </w:rPr>
        <w:t>Suvicha</w:t>
      </w:r>
      <w:proofErr w:type="spellEnd"/>
      <w:r w:rsidRPr="00D32CBA">
        <w:rPr>
          <w:rFonts w:ascii="Arial" w:hAnsi="Arial" w:cs="Arial"/>
          <w:b/>
          <w:iCs/>
          <w:sz w:val="20"/>
          <w:szCs w:val="20"/>
        </w:rPr>
        <w:t xml:space="preserve"> </w:t>
      </w:r>
      <w:proofErr w:type="spellStart"/>
      <w:r w:rsidRPr="00D32CBA">
        <w:rPr>
          <w:rFonts w:ascii="Arial" w:hAnsi="Arial" w:cs="Arial"/>
          <w:b/>
          <w:iCs/>
          <w:sz w:val="20"/>
          <w:szCs w:val="20"/>
        </w:rPr>
        <w:t>Tipangkorn</w:t>
      </w:r>
      <w:proofErr w:type="spellEnd"/>
      <w:r w:rsidRPr="00D32CBA">
        <w:rPr>
          <w:rFonts w:ascii="Arial" w:hAnsi="Arial" w:cs="Arial"/>
          <w:b/>
          <w:iCs/>
          <w:sz w:val="20"/>
          <w:szCs w:val="20"/>
        </w:rPr>
        <w:t xml:space="preserve">, </w:t>
      </w:r>
      <w:proofErr w:type="spellStart"/>
      <w:r w:rsidRPr="00D32CBA">
        <w:rPr>
          <w:rFonts w:ascii="Arial" w:hAnsi="Arial" w:cs="Arial"/>
          <w:b/>
          <w:iCs/>
          <w:sz w:val="20"/>
          <w:szCs w:val="20"/>
        </w:rPr>
        <w:t>Thanathorn</w:t>
      </w:r>
      <w:proofErr w:type="spellEnd"/>
      <w:r w:rsidRPr="00D32CBA">
        <w:rPr>
          <w:rFonts w:ascii="Arial" w:hAnsi="Arial" w:cs="Arial"/>
          <w:b/>
          <w:iCs/>
          <w:sz w:val="20"/>
          <w:szCs w:val="20"/>
        </w:rPr>
        <w:t xml:space="preserve"> </w:t>
      </w:r>
      <w:proofErr w:type="spellStart"/>
      <w:r w:rsidRPr="00D32CBA">
        <w:rPr>
          <w:rFonts w:ascii="Arial" w:hAnsi="Arial" w:cs="Arial"/>
          <w:b/>
          <w:iCs/>
          <w:sz w:val="20"/>
          <w:szCs w:val="20"/>
        </w:rPr>
        <w:t>Juangroongruangkit</w:t>
      </w:r>
      <w:proofErr w:type="spellEnd"/>
      <w:r w:rsidRPr="00D32CBA">
        <w:rPr>
          <w:rFonts w:ascii="Arial" w:hAnsi="Arial" w:cs="Arial"/>
          <w:b/>
          <w:iCs/>
          <w:sz w:val="20"/>
          <w:szCs w:val="20"/>
        </w:rPr>
        <w:t xml:space="preserve">, </w:t>
      </w:r>
      <w:proofErr w:type="spellStart"/>
      <w:r w:rsidRPr="00D32CBA">
        <w:rPr>
          <w:rFonts w:ascii="Arial" w:hAnsi="Arial" w:cs="Arial"/>
          <w:b/>
          <w:iCs/>
          <w:sz w:val="20"/>
          <w:szCs w:val="20"/>
        </w:rPr>
        <w:t>Wasant</w:t>
      </w:r>
      <w:proofErr w:type="spellEnd"/>
      <w:r w:rsidRPr="00D32CBA">
        <w:rPr>
          <w:rFonts w:ascii="Arial" w:hAnsi="Arial" w:cs="Arial"/>
          <w:b/>
          <w:iCs/>
          <w:sz w:val="20"/>
          <w:szCs w:val="20"/>
        </w:rPr>
        <w:t xml:space="preserve"> </w:t>
      </w:r>
      <w:proofErr w:type="spellStart"/>
      <w:r w:rsidRPr="00D32CBA">
        <w:rPr>
          <w:rFonts w:ascii="Arial" w:hAnsi="Arial" w:cs="Arial"/>
          <w:b/>
          <w:iCs/>
          <w:sz w:val="20"/>
          <w:szCs w:val="20"/>
        </w:rPr>
        <w:t>Sadesit</w:t>
      </w:r>
      <w:proofErr w:type="spellEnd"/>
      <w:r w:rsidRPr="00D32CBA">
        <w:rPr>
          <w:rFonts w:ascii="Arial" w:hAnsi="Arial" w:cs="Arial"/>
          <w:b/>
          <w:iCs/>
          <w:sz w:val="20"/>
          <w:szCs w:val="20"/>
        </w:rPr>
        <w:t xml:space="preserve"> </w:t>
      </w:r>
      <w:r w:rsidRPr="00D32CBA">
        <w:rPr>
          <w:rFonts w:ascii="Arial" w:hAnsi="Arial" w:cs="Arial"/>
          <w:iCs/>
          <w:sz w:val="20"/>
          <w:szCs w:val="20"/>
        </w:rPr>
        <w:t>and</w:t>
      </w:r>
      <w:r w:rsidRPr="00D32CBA">
        <w:rPr>
          <w:rFonts w:ascii="Arial" w:hAnsi="Arial" w:cs="Arial"/>
          <w:b/>
          <w:iCs/>
          <w:sz w:val="20"/>
          <w:szCs w:val="20"/>
        </w:rPr>
        <w:t xml:space="preserve"> </w:t>
      </w:r>
      <w:proofErr w:type="spellStart"/>
      <w:r w:rsidRPr="00D32CBA">
        <w:rPr>
          <w:rFonts w:ascii="Arial" w:hAnsi="Arial" w:cs="Arial"/>
          <w:b/>
          <w:iCs/>
          <w:sz w:val="20"/>
          <w:szCs w:val="20"/>
        </w:rPr>
        <w:t>Worawut</w:t>
      </w:r>
      <w:proofErr w:type="spellEnd"/>
      <w:r w:rsidRPr="00D32CBA">
        <w:rPr>
          <w:rFonts w:ascii="Arial" w:hAnsi="Arial" w:cs="Arial"/>
          <w:b/>
          <w:iCs/>
          <w:sz w:val="20"/>
          <w:szCs w:val="20"/>
        </w:rPr>
        <w:t xml:space="preserve"> </w:t>
      </w:r>
      <w:proofErr w:type="spellStart"/>
      <w:r w:rsidRPr="00D32CBA">
        <w:rPr>
          <w:rFonts w:ascii="Arial" w:hAnsi="Arial" w:cs="Arial"/>
          <w:b/>
          <w:iCs/>
          <w:sz w:val="20"/>
          <w:szCs w:val="20"/>
        </w:rPr>
        <w:t>Butrmatr</w:t>
      </w:r>
      <w:proofErr w:type="spellEnd"/>
      <w:r w:rsidRPr="00D32CBA">
        <w:rPr>
          <w:rFonts w:ascii="Arial" w:hAnsi="Arial" w:cs="Arial"/>
          <w:b/>
          <w:iCs/>
          <w:sz w:val="20"/>
          <w:szCs w:val="20"/>
          <w:lang w:val="en-AU"/>
        </w:rPr>
        <w:t xml:space="preserve"> </w:t>
      </w:r>
      <w:r>
        <w:rPr>
          <w:rFonts w:ascii="Arial" w:hAnsi="Arial" w:cs="Arial"/>
          <w:iCs/>
          <w:sz w:val="20"/>
          <w:szCs w:val="20"/>
          <w:lang w:val="en-AU"/>
        </w:rPr>
        <w:t>-</w:t>
      </w:r>
      <w:r>
        <w:rPr>
          <w:rFonts w:ascii="Arial" w:hAnsi="Arial" w:cs="Leelawadee UI"/>
          <w:iCs/>
          <w:sz w:val="20"/>
          <w:szCs w:val="25"/>
          <w:lang w:bidi="th-TH"/>
        </w:rPr>
        <w:t xml:space="preserve"> </w:t>
      </w:r>
      <w:r>
        <w:rPr>
          <w:rFonts w:ascii="Arial" w:hAnsi="Arial" w:cs="Arial"/>
          <w:iCs/>
          <w:sz w:val="20"/>
          <w:szCs w:val="20"/>
        </w:rPr>
        <w:t xml:space="preserve">brought solely because of their participation in a peaceful assembly on 24 June 2015 outside </w:t>
      </w:r>
      <w:proofErr w:type="spellStart"/>
      <w:r>
        <w:rPr>
          <w:rFonts w:ascii="Arial" w:hAnsi="Arial" w:cs="Arial"/>
          <w:iCs/>
          <w:sz w:val="20"/>
          <w:szCs w:val="20"/>
        </w:rPr>
        <w:t>Pathumwan</w:t>
      </w:r>
      <w:proofErr w:type="spellEnd"/>
      <w:r>
        <w:rPr>
          <w:rFonts w:ascii="Arial" w:hAnsi="Arial" w:cs="Arial"/>
          <w:iCs/>
          <w:sz w:val="20"/>
          <w:szCs w:val="20"/>
        </w:rPr>
        <w:t xml:space="preserve"> police station in Bangkok. </w:t>
      </w:r>
    </w:p>
    <w:p w:rsidR="00D32CBA" w:rsidRDefault="00D32CBA" w:rsidP="00D32CBA">
      <w:pPr>
        <w:spacing w:after="0" w:line="240" w:lineRule="auto"/>
        <w:ind w:left="-283"/>
        <w:jc w:val="both"/>
        <w:rPr>
          <w:rFonts w:ascii="Arial" w:hAnsi="Arial" w:cs="Arial"/>
          <w:iCs/>
          <w:sz w:val="20"/>
          <w:szCs w:val="20"/>
        </w:rPr>
      </w:pPr>
    </w:p>
    <w:p w:rsidR="00D32CBA" w:rsidRDefault="00D32CBA" w:rsidP="00D32CBA">
      <w:pPr>
        <w:spacing w:after="0" w:line="240" w:lineRule="auto"/>
        <w:ind w:left="-283"/>
        <w:jc w:val="both"/>
        <w:rPr>
          <w:rFonts w:ascii="Arial" w:hAnsi="Arial" w:cs="Arial"/>
          <w:iCs/>
          <w:sz w:val="20"/>
          <w:szCs w:val="20"/>
        </w:rPr>
      </w:pPr>
      <w:r>
        <w:rPr>
          <w:rFonts w:ascii="Arial" w:hAnsi="Arial" w:cs="Arial"/>
          <w:iCs/>
          <w:sz w:val="20"/>
          <w:szCs w:val="20"/>
        </w:rPr>
        <w:t xml:space="preserve">On 22 May 2019 authorities charged the group with sedition and taking part in a public assembly of more than ten persons that threatens to “breach the peace.” They would face up to seven and a half years’ imprisonment if found guilty. </w:t>
      </w:r>
      <w:proofErr w:type="spellStart"/>
      <w:r>
        <w:rPr>
          <w:rFonts w:ascii="Arial" w:hAnsi="Arial" w:cs="Arial"/>
          <w:iCs/>
          <w:sz w:val="20"/>
          <w:szCs w:val="20"/>
        </w:rPr>
        <w:t>Thanathorn</w:t>
      </w:r>
      <w:proofErr w:type="spellEnd"/>
      <w:r>
        <w:rPr>
          <w:rFonts w:ascii="Arial" w:hAnsi="Arial" w:cs="Arial"/>
          <w:iCs/>
          <w:sz w:val="20"/>
          <w:szCs w:val="20"/>
        </w:rPr>
        <w:t xml:space="preserve"> </w:t>
      </w:r>
      <w:proofErr w:type="spellStart"/>
      <w:r>
        <w:rPr>
          <w:rFonts w:ascii="Arial" w:hAnsi="Arial" w:cs="Arial"/>
          <w:iCs/>
          <w:sz w:val="20"/>
          <w:szCs w:val="20"/>
        </w:rPr>
        <w:t>Juangroongruangkit</w:t>
      </w:r>
      <w:proofErr w:type="spellEnd"/>
      <w:r>
        <w:rPr>
          <w:rFonts w:ascii="Arial" w:hAnsi="Arial" w:cs="Arial"/>
          <w:iCs/>
          <w:sz w:val="20"/>
          <w:szCs w:val="20"/>
        </w:rPr>
        <w:t xml:space="preserve">, leader of the Future Forward Party, would face a further two years’ imprisonment for “assisting someone who has committed a serious offence to escape” under Article 189 of the Thai Penal Code, for allegedly giving activist </w:t>
      </w:r>
      <w:proofErr w:type="spellStart"/>
      <w:r>
        <w:rPr>
          <w:rFonts w:ascii="Arial" w:hAnsi="Arial" w:cs="Arial"/>
          <w:iCs/>
          <w:sz w:val="20"/>
          <w:szCs w:val="20"/>
        </w:rPr>
        <w:t>Rangsiman</w:t>
      </w:r>
      <w:proofErr w:type="spellEnd"/>
      <w:r>
        <w:rPr>
          <w:rFonts w:ascii="Arial" w:hAnsi="Arial" w:cs="Arial"/>
          <w:iCs/>
          <w:sz w:val="20"/>
          <w:szCs w:val="20"/>
        </w:rPr>
        <w:t xml:space="preserve"> Rome a lift from the police station despite the fact that the protesters were allowed to leave normally.</w:t>
      </w:r>
    </w:p>
    <w:p w:rsidR="00D32CBA" w:rsidRDefault="00D32CBA" w:rsidP="00D32CBA">
      <w:pPr>
        <w:spacing w:after="0" w:line="240" w:lineRule="auto"/>
        <w:ind w:left="-283"/>
        <w:jc w:val="both"/>
        <w:rPr>
          <w:rFonts w:ascii="Arial" w:hAnsi="Arial" w:cs="Arial"/>
          <w:iCs/>
          <w:sz w:val="20"/>
          <w:szCs w:val="20"/>
        </w:rPr>
      </w:pPr>
    </w:p>
    <w:p w:rsidR="00D32CBA" w:rsidRDefault="00D32CBA" w:rsidP="00D32CBA">
      <w:pPr>
        <w:spacing w:after="0" w:line="240" w:lineRule="auto"/>
        <w:ind w:left="-283"/>
        <w:jc w:val="both"/>
        <w:rPr>
          <w:rFonts w:ascii="Arial" w:hAnsi="Arial" w:cs="Arial"/>
          <w:iCs/>
          <w:sz w:val="20"/>
          <w:szCs w:val="20"/>
        </w:rPr>
      </w:pPr>
      <w:r>
        <w:rPr>
          <w:rFonts w:ascii="Arial" w:hAnsi="Arial" w:cs="Arial"/>
          <w:iCs/>
          <w:sz w:val="20"/>
          <w:szCs w:val="20"/>
        </w:rPr>
        <w:t>While your administration has lifted a number of sweeping restrictions imposed on a range of human rights, authorities continue to judicially harass and intimidate critics and political opponents, and criminalise the exercise of the rights to peaceful assembly and freedom of expression.</w:t>
      </w:r>
    </w:p>
    <w:p w:rsidR="00D32CBA" w:rsidRDefault="00D32CBA" w:rsidP="00D32CBA">
      <w:pPr>
        <w:spacing w:after="0" w:line="240" w:lineRule="auto"/>
        <w:ind w:left="-283"/>
        <w:jc w:val="both"/>
        <w:rPr>
          <w:rFonts w:ascii="Arial" w:hAnsi="Arial" w:cs="Arial"/>
          <w:iCs/>
          <w:sz w:val="20"/>
          <w:szCs w:val="20"/>
        </w:rPr>
      </w:pPr>
    </w:p>
    <w:p w:rsidR="00D32CBA" w:rsidRPr="00D32CBA" w:rsidRDefault="00D32CBA" w:rsidP="00D32CBA">
      <w:pPr>
        <w:spacing w:after="0" w:line="240" w:lineRule="auto"/>
        <w:ind w:left="-283"/>
        <w:jc w:val="both"/>
        <w:rPr>
          <w:rFonts w:ascii="Arial" w:hAnsi="Arial" w:cs="Arial"/>
          <w:b/>
          <w:i/>
          <w:sz w:val="20"/>
          <w:szCs w:val="20"/>
        </w:rPr>
      </w:pPr>
      <w:r w:rsidRPr="00D32CBA">
        <w:rPr>
          <w:rFonts w:ascii="Arial" w:hAnsi="Arial" w:cs="Arial"/>
          <w:b/>
          <w:iCs/>
          <w:sz w:val="20"/>
          <w:szCs w:val="20"/>
        </w:rPr>
        <w:t xml:space="preserve">In line with Thailand’s obligations under international human rights law, I urge you to immediately and unconditionally drop charges against these and all other individuals solely for exercising their rights to peaceful assembly and freedom of expression. </w:t>
      </w:r>
    </w:p>
    <w:p w:rsidR="00D32CBA" w:rsidRDefault="00D32CBA" w:rsidP="00D32CBA">
      <w:pPr>
        <w:spacing w:after="0" w:line="240" w:lineRule="auto"/>
        <w:ind w:left="-283"/>
        <w:rPr>
          <w:rFonts w:ascii="Arial" w:hAnsi="Arial" w:cs="Arial"/>
          <w:i/>
          <w:sz w:val="20"/>
          <w:szCs w:val="20"/>
        </w:rPr>
      </w:pPr>
    </w:p>
    <w:p w:rsidR="00D32CBA" w:rsidRDefault="00D32CBA" w:rsidP="00D32CBA">
      <w:pPr>
        <w:spacing w:after="0" w:line="240" w:lineRule="auto"/>
        <w:ind w:left="-283"/>
        <w:rPr>
          <w:rFonts w:ascii="Arial" w:hAnsi="Arial" w:cs="Arial"/>
          <w:iCs/>
          <w:sz w:val="20"/>
          <w:szCs w:val="20"/>
        </w:rPr>
      </w:pPr>
      <w:r>
        <w:rPr>
          <w:rFonts w:ascii="Arial" w:hAnsi="Arial" w:cs="Arial"/>
          <w:iCs/>
          <w:sz w:val="20"/>
          <w:szCs w:val="20"/>
        </w:rPr>
        <w:t>Yours sincerely,</w:t>
      </w:r>
    </w:p>
    <w:p w:rsidR="00D32CBA" w:rsidRDefault="00D32CBA" w:rsidP="00D32CBA">
      <w:pPr>
        <w:spacing w:line="240" w:lineRule="auto"/>
        <w:rPr>
          <w:rFonts w:cs="Arial"/>
          <w:b/>
          <w:sz w:val="20"/>
          <w:szCs w:val="20"/>
        </w:rPr>
      </w:pPr>
    </w:p>
    <w:p w:rsidR="00D32CBA" w:rsidRDefault="00D32CBA" w:rsidP="00D32CBA">
      <w:pPr>
        <w:spacing w:after="0"/>
        <w:contextualSpacing/>
        <w:rPr>
          <w:rStyle w:val="eop"/>
          <w:rFonts w:ascii="Arial" w:eastAsia="SimSun" w:hAnsi="Arial" w:cs="Arial"/>
          <w:b/>
          <w:bCs/>
          <w:caps/>
          <w:sz w:val="32"/>
          <w:szCs w:val="32"/>
        </w:rPr>
      </w:pPr>
      <w:r>
        <w:rPr>
          <w:rFonts w:ascii="Arial" w:hAnsi="Arial" w:cs="Arial"/>
          <w:b/>
          <w:sz w:val="32"/>
          <w:szCs w:val="32"/>
        </w:rPr>
        <w:br w:type="page"/>
      </w:r>
      <w:r>
        <w:rPr>
          <w:rStyle w:val="normaltextrun"/>
          <w:rFonts w:ascii="Arial" w:eastAsia="SimSun" w:hAnsi="Arial" w:cs="Arial"/>
          <w:b/>
          <w:bCs/>
          <w:caps/>
          <w:sz w:val="32"/>
          <w:szCs w:val="32"/>
          <w:shd w:val="clear" w:color="auto" w:fill="D9D9D9"/>
        </w:rPr>
        <w:lastRenderedPageBreak/>
        <w:t>ADDITIONAL INFORMATION</w:t>
      </w:r>
    </w:p>
    <w:p w:rsidR="00D32CBA" w:rsidRDefault="00D32CBA" w:rsidP="00D32CBA">
      <w:pPr>
        <w:spacing w:after="0"/>
        <w:contextualSpacing/>
        <w:rPr>
          <w:rStyle w:val="eop"/>
          <w:rFonts w:ascii="Arial" w:eastAsia="SimSun" w:hAnsi="Arial" w:cs="Arial"/>
          <w:b/>
          <w:bCs/>
          <w:caps/>
          <w:szCs w:val="18"/>
        </w:rPr>
      </w:pPr>
    </w:p>
    <w:p w:rsidR="00D32CBA" w:rsidRDefault="00D32CBA" w:rsidP="00D32CBA">
      <w:pPr>
        <w:spacing w:line="240" w:lineRule="auto"/>
        <w:jc w:val="both"/>
        <w:rPr>
          <w:rFonts w:ascii="Arial" w:hAnsi="Arial" w:cs="Arial"/>
          <w:szCs w:val="18"/>
        </w:rPr>
      </w:pPr>
      <w:r>
        <w:rPr>
          <w:rFonts w:ascii="Arial" w:hAnsi="Arial" w:cs="Arial"/>
          <w:szCs w:val="18"/>
        </w:rPr>
        <w:t xml:space="preserve">The 16 activists (most of them were law students in 2015) had taken part in two peaceful demonstrations in central Bangkok and in </w:t>
      </w:r>
      <w:proofErr w:type="spellStart"/>
      <w:r>
        <w:rPr>
          <w:rFonts w:ascii="Arial" w:hAnsi="Arial" w:cs="Arial"/>
          <w:szCs w:val="18"/>
        </w:rPr>
        <w:t>Khon</w:t>
      </w:r>
      <w:proofErr w:type="spellEnd"/>
      <w:r>
        <w:rPr>
          <w:rFonts w:ascii="Arial" w:hAnsi="Arial" w:cs="Arial"/>
          <w:szCs w:val="18"/>
        </w:rPr>
        <w:t xml:space="preserve"> </w:t>
      </w:r>
      <w:proofErr w:type="spellStart"/>
      <w:r>
        <w:rPr>
          <w:rFonts w:ascii="Arial" w:hAnsi="Arial" w:cs="Arial"/>
          <w:szCs w:val="18"/>
        </w:rPr>
        <w:t>Kaen</w:t>
      </w:r>
      <w:proofErr w:type="spellEnd"/>
      <w:r>
        <w:rPr>
          <w:rFonts w:ascii="Arial" w:hAnsi="Arial" w:cs="Arial"/>
          <w:szCs w:val="18"/>
        </w:rPr>
        <w:t xml:space="preserve">, a province in the north-east of the country, on 22 May 2015, the anniversary of the 2014 military coup. At the time a ban of “political” gatherings of five or more persons imposed by the military government was in place. Following official calls for them to report to police, the students carried out two further peaceful protests on 24 and 25 June 2015 in Bangkok, the first being outside </w:t>
      </w:r>
      <w:proofErr w:type="spellStart"/>
      <w:r>
        <w:rPr>
          <w:rFonts w:ascii="Arial" w:hAnsi="Arial" w:cs="Arial"/>
          <w:szCs w:val="18"/>
        </w:rPr>
        <w:t>Pathum</w:t>
      </w:r>
      <w:r>
        <w:rPr>
          <w:rFonts w:ascii="Arial" w:hAnsi="Arial" w:cs="Leelawadee UI"/>
          <w:szCs w:val="22"/>
          <w:lang w:bidi="th-TH"/>
        </w:rPr>
        <w:t>w</w:t>
      </w:r>
      <w:r>
        <w:rPr>
          <w:rFonts w:ascii="Arial" w:hAnsi="Arial" w:cs="Arial"/>
          <w:szCs w:val="18"/>
        </w:rPr>
        <w:t>an</w:t>
      </w:r>
      <w:proofErr w:type="spellEnd"/>
      <w:r>
        <w:rPr>
          <w:rFonts w:ascii="Arial" w:hAnsi="Arial" w:cs="Arial"/>
          <w:szCs w:val="18"/>
        </w:rPr>
        <w:t xml:space="preserve"> police station. At the time</w:t>
      </w:r>
      <w:r>
        <w:rPr>
          <w:rFonts w:ascii="Krungthep" w:hAnsi="Krungthep" w:cs="Krungthep"/>
          <w:szCs w:val="18"/>
          <w:lang w:val="en-US"/>
        </w:rPr>
        <w:t>,</w:t>
      </w:r>
      <w:r>
        <w:rPr>
          <w:rFonts w:ascii="Arial" w:hAnsi="Arial" w:cs="Arial"/>
          <w:szCs w:val="18"/>
        </w:rPr>
        <w:t xml:space="preserve"> police officers at that station refused to accept a complaint by the students about being assaulted by police and plain</w:t>
      </w:r>
      <w:r>
        <w:rPr>
          <w:rFonts w:ascii="Arial" w:hAnsi="Arial" w:cs="Arial"/>
          <w:szCs w:val="18"/>
          <w:lang w:val="en-AU"/>
        </w:rPr>
        <w:t>-</w:t>
      </w:r>
      <w:r>
        <w:rPr>
          <w:rFonts w:ascii="Arial" w:hAnsi="Arial" w:cs="Arial"/>
          <w:szCs w:val="18"/>
        </w:rPr>
        <w:t>clothes officers when protesting in Bangkok on 22 May. On 26 June 2015, authorities remanded 14 activists in custody for nearly two weeks and said that criminal charges against them in the name of national security were “necessary to prevent future conflicts in the nation.” While the authorities in 2015 initiated criminal proceedings for sedition against the activists, they took no further action to prosecute them until May 2019.</w:t>
      </w:r>
    </w:p>
    <w:p w:rsidR="00D32CBA" w:rsidRDefault="00D32CBA" w:rsidP="00D32CBA">
      <w:pPr>
        <w:spacing w:line="240" w:lineRule="auto"/>
        <w:jc w:val="both"/>
        <w:rPr>
          <w:rFonts w:ascii="Arial" w:hAnsi="Arial" w:cs="Arial"/>
          <w:szCs w:val="18"/>
        </w:rPr>
      </w:pPr>
      <w:r>
        <w:rPr>
          <w:rFonts w:ascii="Arial" w:hAnsi="Arial" w:cs="Arial"/>
          <w:szCs w:val="18"/>
        </w:rPr>
        <w:t xml:space="preserve">On 6 April 2019, authorities charged </w:t>
      </w:r>
      <w:proofErr w:type="spellStart"/>
      <w:r>
        <w:rPr>
          <w:rFonts w:ascii="Arial" w:hAnsi="Arial" w:cs="Arial"/>
          <w:szCs w:val="18"/>
        </w:rPr>
        <w:t>Thanathorn</w:t>
      </w:r>
      <w:proofErr w:type="spellEnd"/>
      <w:r>
        <w:rPr>
          <w:rFonts w:ascii="Arial" w:hAnsi="Arial" w:cs="Arial"/>
          <w:szCs w:val="18"/>
        </w:rPr>
        <w:t xml:space="preserve"> </w:t>
      </w:r>
      <w:proofErr w:type="spellStart"/>
      <w:r>
        <w:rPr>
          <w:rFonts w:ascii="Arial" w:hAnsi="Arial" w:cs="Arial"/>
          <w:szCs w:val="18"/>
        </w:rPr>
        <w:t>Juangroongruangkit</w:t>
      </w:r>
      <w:proofErr w:type="spellEnd"/>
      <w:r>
        <w:rPr>
          <w:rFonts w:ascii="Arial" w:hAnsi="Arial" w:cs="Arial"/>
          <w:szCs w:val="18"/>
        </w:rPr>
        <w:t xml:space="preserve"> – leader of the Future Forward Party and candidate for the post of Prime Minister in June 2019 – under Article 116 of the Penal Code, governing sedition, Article 215 for an assembly of ten or more people breaching the peace with the same offences, as well as Article 189 of the Penal Code for providing assistance to someone who has committed a serious crime – allegedly for giving activist </w:t>
      </w:r>
      <w:proofErr w:type="spellStart"/>
      <w:r>
        <w:rPr>
          <w:rFonts w:ascii="Arial" w:hAnsi="Arial" w:cs="Arial"/>
          <w:szCs w:val="18"/>
        </w:rPr>
        <w:t>Rangsiman</w:t>
      </w:r>
      <w:proofErr w:type="spellEnd"/>
      <w:r>
        <w:rPr>
          <w:rFonts w:ascii="Arial" w:hAnsi="Arial" w:cs="Arial"/>
          <w:szCs w:val="18"/>
        </w:rPr>
        <w:t xml:space="preserve"> Rome a lift from the police station after 24 June 2015 protest. </w:t>
      </w:r>
    </w:p>
    <w:p w:rsidR="00D32CBA" w:rsidRDefault="00D32CBA" w:rsidP="00D32CBA">
      <w:pPr>
        <w:spacing w:line="240" w:lineRule="auto"/>
        <w:jc w:val="both"/>
        <w:rPr>
          <w:rFonts w:ascii="Arial" w:hAnsi="Arial" w:cs="Arial"/>
          <w:szCs w:val="18"/>
        </w:rPr>
      </w:pPr>
      <w:r>
        <w:rPr>
          <w:rFonts w:ascii="Arial" w:hAnsi="Arial" w:cs="Arial"/>
          <w:szCs w:val="18"/>
        </w:rPr>
        <w:t>On 22 May 2019</w:t>
      </w:r>
      <w:r w:rsidR="00E552F4">
        <w:rPr>
          <w:rFonts w:ascii="Arial" w:hAnsi="Arial" w:cs="Arial"/>
          <w:szCs w:val="18"/>
        </w:rPr>
        <w:t xml:space="preserve">, authorities further charged </w:t>
      </w:r>
      <w:r w:rsidR="00E552F4" w:rsidRPr="00E552F4">
        <w:rPr>
          <w:rFonts w:ascii="Arial" w:hAnsi="Arial" w:cs="Arial"/>
          <w:szCs w:val="18"/>
          <w:highlight w:val="green"/>
        </w:rPr>
        <w:t>1</w:t>
      </w:r>
      <w:r w:rsidR="00E552F4" w:rsidRPr="00E552F4">
        <w:rPr>
          <w:rFonts w:ascii="Arial" w:hAnsi="Arial" w:cs="Arial"/>
          <w:szCs w:val="18"/>
          <w:highlight w:val="green"/>
          <w:lang w:val="en-US"/>
        </w:rPr>
        <w:t>3</w:t>
      </w:r>
      <w:r>
        <w:rPr>
          <w:rFonts w:ascii="Arial" w:hAnsi="Arial" w:cs="Arial"/>
          <w:szCs w:val="18"/>
        </w:rPr>
        <w:t xml:space="preserve"> of the activists under Article 116 and Article 215. Two activists – </w:t>
      </w:r>
      <w:proofErr w:type="spellStart"/>
      <w:r>
        <w:rPr>
          <w:rFonts w:ascii="Arial" w:hAnsi="Arial" w:cs="Arial"/>
          <w:szCs w:val="18"/>
        </w:rPr>
        <w:t>Pakorn</w:t>
      </w:r>
      <w:proofErr w:type="spellEnd"/>
      <w:r>
        <w:rPr>
          <w:rFonts w:ascii="Arial" w:hAnsi="Arial" w:cs="Arial"/>
          <w:szCs w:val="18"/>
        </w:rPr>
        <w:t xml:space="preserve"> </w:t>
      </w:r>
      <w:proofErr w:type="spellStart"/>
      <w:r>
        <w:rPr>
          <w:rFonts w:ascii="Arial" w:hAnsi="Arial" w:cs="Arial"/>
          <w:szCs w:val="18"/>
        </w:rPr>
        <w:t>Areekul</w:t>
      </w:r>
      <w:proofErr w:type="spellEnd"/>
      <w:r>
        <w:rPr>
          <w:rFonts w:ascii="Arial" w:hAnsi="Arial" w:cs="Arial"/>
          <w:szCs w:val="18"/>
        </w:rPr>
        <w:t xml:space="preserve"> and </w:t>
      </w:r>
      <w:proofErr w:type="spellStart"/>
      <w:r>
        <w:rPr>
          <w:rFonts w:ascii="Arial" w:hAnsi="Arial" w:cs="Arial"/>
          <w:szCs w:val="18"/>
        </w:rPr>
        <w:t>Worawut</w:t>
      </w:r>
      <w:proofErr w:type="spellEnd"/>
      <w:r>
        <w:rPr>
          <w:rFonts w:ascii="Arial" w:hAnsi="Arial" w:cs="Arial"/>
          <w:szCs w:val="18"/>
        </w:rPr>
        <w:t xml:space="preserve"> </w:t>
      </w:r>
      <w:proofErr w:type="spellStart"/>
      <w:r>
        <w:rPr>
          <w:rFonts w:ascii="Arial" w:hAnsi="Arial" w:cs="Arial"/>
          <w:szCs w:val="18"/>
        </w:rPr>
        <w:t>Butrmatr</w:t>
      </w:r>
      <w:proofErr w:type="spellEnd"/>
      <w:r>
        <w:rPr>
          <w:rFonts w:ascii="Arial" w:hAnsi="Arial" w:cs="Arial"/>
          <w:szCs w:val="18"/>
        </w:rPr>
        <w:t xml:space="preserve"> – were also charged on 11 June 2019. </w:t>
      </w:r>
      <w:proofErr w:type="spellStart"/>
      <w:r>
        <w:rPr>
          <w:rFonts w:ascii="Arial" w:hAnsi="Arial" w:cs="Arial"/>
          <w:szCs w:val="18"/>
        </w:rPr>
        <w:t>Suhaimee</w:t>
      </w:r>
      <w:proofErr w:type="spellEnd"/>
      <w:r>
        <w:rPr>
          <w:rFonts w:ascii="Arial" w:hAnsi="Arial" w:cs="Arial"/>
          <w:szCs w:val="18"/>
        </w:rPr>
        <w:t xml:space="preserve"> </w:t>
      </w:r>
      <w:proofErr w:type="spellStart"/>
      <w:r>
        <w:rPr>
          <w:rFonts w:ascii="Arial" w:hAnsi="Arial" w:cs="Arial"/>
          <w:szCs w:val="18"/>
        </w:rPr>
        <w:t>Dulasa</w:t>
      </w:r>
      <w:proofErr w:type="spellEnd"/>
      <w:r>
        <w:rPr>
          <w:rFonts w:ascii="Arial" w:hAnsi="Arial" w:cs="Arial"/>
          <w:szCs w:val="18"/>
        </w:rPr>
        <w:t xml:space="preserve">, former President of the Federation of </w:t>
      </w:r>
      <w:proofErr w:type="spellStart"/>
      <w:r>
        <w:rPr>
          <w:rFonts w:ascii="Arial" w:hAnsi="Arial" w:cs="Arial"/>
          <w:szCs w:val="18"/>
        </w:rPr>
        <w:t>Patani</w:t>
      </w:r>
      <w:proofErr w:type="spellEnd"/>
      <w:r>
        <w:rPr>
          <w:rFonts w:ascii="Arial" w:hAnsi="Arial" w:cs="Arial"/>
          <w:szCs w:val="18"/>
        </w:rPr>
        <w:t xml:space="preserve"> </w:t>
      </w:r>
      <w:proofErr w:type="spellStart"/>
      <w:r>
        <w:rPr>
          <w:rFonts w:ascii="Arial" w:hAnsi="Arial" w:cs="Arial"/>
          <w:szCs w:val="18"/>
        </w:rPr>
        <w:t>Srudents</w:t>
      </w:r>
      <w:proofErr w:type="spellEnd"/>
      <w:r>
        <w:rPr>
          <w:rFonts w:ascii="Arial" w:hAnsi="Arial" w:cs="Arial"/>
          <w:szCs w:val="18"/>
        </w:rPr>
        <w:t xml:space="preserve"> and Youth (</w:t>
      </w:r>
      <w:proofErr w:type="spellStart"/>
      <w:r>
        <w:rPr>
          <w:rFonts w:ascii="Arial" w:hAnsi="Arial" w:cs="Arial"/>
          <w:szCs w:val="18"/>
        </w:rPr>
        <w:t>PerMas</w:t>
      </w:r>
      <w:proofErr w:type="spellEnd"/>
      <w:r>
        <w:rPr>
          <w:rFonts w:ascii="Arial" w:hAnsi="Arial" w:cs="Arial"/>
          <w:szCs w:val="18"/>
        </w:rPr>
        <w:t xml:space="preserve">), also received the same charges on 15 June 2019. </w:t>
      </w:r>
    </w:p>
    <w:p w:rsidR="00D32CBA" w:rsidRDefault="00D32CBA" w:rsidP="00D32CBA">
      <w:pPr>
        <w:spacing w:line="240" w:lineRule="auto"/>
        <w:jc w:val="both"/>
        <w:rPr>
          <w:rFonts w:ascii="Arial" w:hAnsi="Arial" w:cs="Arial"/>
          <w:szCs w:val="18"/>
        </w:rPr>
      </w:pPr>
      <w:r>
        <w:rPr>
          <w:rFonts w:ascii="Arial" w:hAnsi="Arial" w:cs="Arial"/>
          <w:szCs w:val="18"/>
        </w:rPr>
        <w:t>Authorities have arbitrarily detained and filed multiple unjustified crim</w:t>
      </w:r>
      <w:r w:rsidR="00E552F4">
        <w:rPr>
          <w:rFonts w:ascii="Arial" w:hAnsi="Arial" w:cs="Arial"/>
          <w:szCs w:val="18"/>
        </w:rPr>
        <w:t xml:space="preserve">inal proceedings against </w:t>
      </w:r>
      <w:r w:rsidRPr="00E552F4">
        <w:rPr>
          <w:rFonts w:ascii="Arial" w:hAnsi="Arial" w:cs="Arial"/>
          <w:szCs w:val="18"/>
          <w:highlight w:val="green"/>
        </w:rPr>
        <w:t>pro-democracy activists</w:t>
      </w:r>
      <w:r>
        <w:rPr>
          <w:rFonts w:ascii="Arial" w:hAnsi="Arial" w:cs="Arial"/>
          <w:szCs w:val="18"/>
        </w:rPr>
        <w:t xml:space="preserve"> solely for their participation in a range of peaceful protests to question the military government’s plans for political transition or moves to silence opponents with criminal prosecution. Between December 2016 and May 2019, </w:t>
      </w:r>
      <w:proofErr w:type="spellStart"/>
      <w:r>
        <w:rPr>
          <w:rFonts w:ascii="Arial" w:hAnsi="Arial" w:cs="Arial"/>
          <w:szCs w:val="18"/>
        </w:rPr>
        <w:t>Jatupat</w:t>
      </w:r>
      <w:proofErr w:type="spellEnd"/>
      <w:r>
        <w:rPr>
          <w:rFonts w:ascii="Arial" w:hAnsi="Arial" w:cs="Arial"/>
          <w:szCs w:val="18"/>
        </w:rPr>
        <w:t xml:space="preserve"> </w:t>
      </w:r>
      <w:proofErr w:type="spellStart"/>
      <w:r>
        <w:rPr>
          <w:rFonts w:ascii="Arial" w:hAnsi="Arial" w:cs="Arial"/>
          <w:szCs w:val="18"/>
        </w:rPr>
        <w:t>Boonpattararaksa</w:t>
      </w:r>
      <w:proofErr w:type="spellEnd"/>
      <w:r>
        <w:rPr>
          <w:rFonts w:ascii="Arial" w:hAnsi="Arial" w:cs="Arial"/>
          <w:szCs w:val="18"/>
        </w:rPr>
        <w:t xml:space="preserve"> served nearly two and a half years in prison under Art</w:t>
      </w:r>
      <w:bookmarkStart w:id="0" w:name="_GoBack"/>
      <w:bookmarkEnd w:id="0"/>
      <w:r>
        <w:rPr>
          <w:rFonts w:ascii="Arial" w:hAnsi="Arial" w:cs="Arial"/>
          <w:szCs w:val="18"/>
        </w:rPr>
        <w:t xml:space="preserve">icle 112 of the Thailand’s lese </w:t>
      </w:r>
      <w:proofErr w:type="spellStart"/>
      <w:r>
        <w:rPr>
          <w:rFonts w:ascii="Arial" w:hAnsi="Arial" w:cs="Arial"/>
          <w:szCs w:val="18"/>
        </w:rPr>
        <w:t>majeste</w:t>
      </w:r>
      <w:proofErr w:type="spellEnd"/>
      <w:r>
        <w:rPr>
          <w:rFonts w:ascii="Arial" w:hAnsi="Arial" w:cs="Arial"/>
          <w:szCs w:val="18"/>
        </w:rPr>
        <w:t xml:space="preserve"> law simply for sharing a BBC news story on Facebook. Authorities have also harassed and intimidated their family members and instituted charges against others who have provided support or exercised their professional journalistic or legal duties on their behalf, including lawyer </w:t>
      </w:r>
      <w:proofErr w:type="spellStart"/>
      <w:r>
        <w:rPr>
          <w:rFonts w:ascii="Arial" w:hAnsi="Arial" w:cs="Arial"/>
          <w:szCs w:val="18"/>
        </w:rPr>
        <w:t>Sirikan</w:t>
      </w:r>
      <w:proofErr w:type="spellEnd"/>
      <w:r>
        <w:rPr>
          <w:rFonts w:ascii="Arial" w:hAnsi="Arial" w:cs="Arial"/>
          <w:szCs w:val="18"/>
        </w:rPr>
        <w:t xml:space="preserve"> </w:t>
      </w:r>
      <w:proofErr w:type="spellStart"/>
      <w:r>
        <w:rPr>
          <w:rFonts w:ascii="Arial" w:hAnsi="Arial" w:cs="Arial"/>
          <w:szCs w:val="18"/>
        </w:rPr>
        <w:t>Charoensiri</w:t>
      </w:r>
      <w:proofErr w:type="spellEnd"/>
      <w:r>
        <w:rPr>
          <w:rFonts w:ascii="Arial" w:hAnsi="Arial" w:cs="Arial"/>
          <w:szCs w:val="18"/>
        </w:rPr>
        <w:t xml:space="preserve">, aka June, who has represented the activists. </w:t>
      </w:r>
    </w:p>
    <w:p w:rsidR="00D32CBA" w:rsidRDefault="00D32CBA" w:rsidP="00D32CBA">
      <w:pPr>
        <w:spacing w:line="240" w:lineRule="auto"/>
        <w:jc w:val="both"/>
        <w:rPr>
          <w:rFonts w:ascii="Arial" w:hAnsi="Arial" w:cs="Arial"/>
          <w:szCs w:val="18"/>
        </w:rPr>
      </w:pPr>
      <w:r>
        <w:rPr>
          <w:rFonts w:ascii="Arial" w:hAnsi="Arial" w:cs="Arial"/>
          <w:szCs w:val="18"/>
        </w:rPr>
        <w:t xml:space="preserve">Authorities have also filed unwarranted charges against </w:t>
      </w:r>
      <w:proofErr w:type="spellStart"/>
      <w:r>
        <w:rPr>
          <w:rFonts w:ascii="Arial" w:hAnsi="Arial" w:cs="Arial"/>
          <w:szCs w:val="18"/>
        </w:rPr>
        <w:t>Thanathorn</w:t>
      </w:r>
      <w:proofErr w:type="spellEnd"/>
      <w:r>
        <w:rPr>
          <w:rFonts w:ascii="Arial" w:hAnsi="Arial" w:cs="Arial"/>
          <w:szCs w:val="18"/>
        </w:rPr>
        <w:t xml:space="preserve"> </w:t>
      </w:r>
      <w:proofErr w:type="spellStart"/>
      <w:r>
        <w:rPr>
          <w:rFonts w:ascii="Arial" w:hAnsi="Arial" w:cs="Arial"/>
          <w:szCs w:val="18"/>
        </w:rPr>
        <w:t>Juangroongruangkit</w:t>
      </w:r>
      <w:proofErr w:type="spellEnd"/>
      <w:r>
        <w:rPr>
          <w:rFonts w:ascii="Arial" w:hAnsi="Arial" w:cs="Arial"/>
          <w:szCs w:val="18"/>
        </w:rPr>
        <w:t>, who is</w:t>
      </w:r>
      <w:r>
        <w:rPr>
          <w:rFonts w:ascii="Arial" w:hAnsi="Arial" w:cs="Arial"/>
          <w:szCs w:val="18"/>
          <w:lang w:val="en-AU"/>
        </w:rPr>
        <w:t xml:space="preserve"> currently</w:t>
      </w:r>
      <w:r>
        <w:rPr>
          <w:rFonts w:ascii="Arial" w:hAnsi="Arial" w:cs="Arial"/>
          <w:szCs w:val="18"/>
        </w:rPr>
        <w:t xml:space="preserve"> the leader of the Future Forward Party – a new political party which won 81 seats in the March 2019 general election. This includes charges against him and fellow party members filed for talking on Facebook about how authorities used the threat of criminal prosecution for political leverage. Authorities have also threatened or instituted further measures to dissolve the Future Forward Party and suspend </w:t>
      </w:r>
      <w:proofErr w:type="spellStart"/>
      <w:r>
        <w:rPr>
          <w:rFonts w:ascii="Arial" w:hAnsi="Arial" w:cs="Arial"/>
          <w:szCs w:val="18"/>
        </w:rPr>
        <w:t>Thanathorn</w:t>
      </w:r>
      <w:proofErr w:type="spellEnd"/>
      <w:r>
        <w:rPr>
          <w:rFonts w:ascii="Arial" w:hAnsi="Arial" w:cs="Arial"/>
          <w:szCs w:val="18"/>
        </w:rPr>
        <w:t xml:space="preserve"> as a Member of Parliament. </w:t>
      </w:r>
      <w:proofErr w:type="spellStart"/>
      <w:r>
        <w:rPr>
          <w:rFonts w:ascii="Arial" w:hAnsi="Arial" w:cs="Arial"/>
          <w:szCs w:val="18"/>
        </w:rPr>
        <w:t>Rangsiman</w:t>
      </w:r>
      <w:proofErr w:type="spellEnd"/>
      <w:r>
        <w:rPr>
          <w:rFonts w:ascii="Arial" w:hAnsi="Arial" w:cs="Arial"/>
          <w:szCs w:val="18"/>
        </w:rPr>
        <w:t xml:space="preserve"> Rome also won a parliamentary seat for the Future Forward Party and </w:t>
      </w:r>
      <w:proofErr w:type="spellStart"/>
      <w:r>
        <w:rPr>
          <w:rFonts w:ascii="Arial" w:hAnsi="Arial" w:cs="Arial"/>
          <w:szCs w:val="18"/>
        </w:rPr>
        <w:t>Worawut</w:t>
      </w:r>
      <w:proofErr w:type="spellEnd"/>
      <w:r>
        <w:rPr>
          <w:rFonts w:ascii="Arial" w:hAnsi="Arial" w:cs="Arial"/>
          <w:szCs w:val="18"/>
        </w:rPr>
        <w:t xml:space="preserve"> </w:t>
      </w:r>
      <w:proofErr w:type="spellStart"/>
      <w:r>
        <w:rPr>
          <w:rFonts w:ascii="Arial" w:hAnsi="Arial" w:cs="Arial"/>
          <w:szCs w:val="18"/>
        </w:rPr>
        <w:t>Butrmatr</w:t>
      </w:r>
      <w:proofErr w:type="spellEnd"/>
      <w:r>
        <w:rPr>
          <w:rFonts w:ascii="Arial" w:hAnsi="Arial" w:cs="Arial"/>
          <w:szCs w:val="18"/>
        </w:rPr>
        <w:t xml:space="preserve"> works for the party. </w:t>
      </w:r>
    </w:p>
    <w:p w:rsidR="00D32CBA" w:rsidRDefault="00D32CBA" w:rsidP="00D32CBA">
      <w:pPr>
        <w:spacing w:line="240" w:lineRule="auto"/>
        <w:jc w:val="both"/>
        <w:rPr>
          <w:rFonts w:ascii="Arial" w:hAnsi="Arial" w:cs="Arial"/>
          <w:szCs w:val="18"/>
        </w:rPr>
      </w:pPr>
      <w:r>
        <w:rPr>
          <w:rFonts w:ascii="Arial" w:hAnsi="Arial" w:cs="Arial"/>
          <w:szCs w:val="18"/>
        </w:rPr>
        <w:t>In December 2018, authorities lifted the repressive four-and-a-half-year criminal ban they had imposed on “political” gatherings of five or more persons, under martial law and subsequently Head of NCPO Order 3/2015, after taking power in a military coup in May 2014. During this time, they also passed the Public Assembly Act which allows criminal sanctions and fines on individuals who do not notify authorities in advance of a protest and limiting places where protests may take place. Authorities are also continuing to prosecute and institute new charges against individuals solely for exercising their right to peaceful assembly.</w:t>
      </w:r>
    </w:p>
    <w:p w:rsidR="00D32CBA" w:rsidRDefault="00D32CBA" w:rsidP="00D32CBA">
      <w:pPr>
        <w:spacing w:after="0" w:line="240" w:lineRule="auto"/>
        <w:rPr>
          <w:rFonts w:ascii="Arial" w:hAnsi="Arial" w:cs="Arial"/>
          <w:b/>
          <w:sz w:val="20"/>
          <w:szCs w:val="20"/>
        </w:rPr>
      </w:pPr>
      <w:r>
        <w:rPr>
          <w:rFonts w:ascii="Arial" w:hAnsi="Arial" w:cs="Arial"/>
          <w:b/>
          <w:sz w:val="20"/>
          <w:szCs w:val="20"/>
        </w:rPr>
        <w:t xml:space="preserve">PREFERRED LANGUAGE TO ADDRESS TARGET: </w:t>
      </w:r>
      <w:r>
        <w:rPr>
          <w:rFonts w:ascii="Arial" w:hAnsi="Arial" w:cs="Arial"/>
          <w:sz w:val="20"/>
          <w:szCs w:val="20"/>
        </w:rPr>
        <w:t>English, Thai, or your own language</w:t>
      </w:r>
    </w:p>
    <w:p w:rsidR="00D32CBA" w:rsidRDefault="00D32CBA" w:rsidP="00D32CBA">
      <w:pPr>
        <w:spacing w:after="0" w:line="240" w:lineRule="auto"/>
        <w:rPr>
          <w:rFonts w:ascii="Arial" w:hAnsi="Arial" w:cs="Arial"/>
          <w:color w:val="0070C0"/>
          <w:sz w:val="20"/>
          <w:szCs w:val="20"/>
        </w:rPr>
      </w:pPr>
    </w:p>
    <w:p w:rsidR="00D32CBA" w:rsidRDefault="00D32CBA" w:rsidP="00D32CBA">
      <w:pPr>
        <w:spacing w:after="0" w:line="240" w:lineRule="auto"/>
        <w:rPr>
          <w:rFonts w:ascii="Arial" w:hAnsi="Arial" w:cs="Arial"/>
          <w:sz w:val="20"/>
          <w:szCs w:val="20"/>
        </w:rPr>
      </w:pPr>
      <w:r>
        <w:rPr>
          <w:rFonts w:ascii="Arial" w:hAnsi="Arial" w:cs="Arial"/>
          <w:b/>
          <w:sz w:val="20"/>
          <w:szCs w:val="20"/>
        </w:rPr>
        <w:t xml:space="preserve">PLEASE TAKE ACTION AS SOON AS POSSIBLE UNTIL: </w:t>
      </w:r>
      <w:r>
        <w:rPr>
          <w:rFonts w:ascii="Arial" w:hAnsi="Arial" w:cstheme="minorBidi"/>
          <w:bCs/>
          <w:sz w:val="20"/>
          <w:szCs w:val="25"/>
          <w:lang w:bidi="th-TH"/>
        </w:rPr>
        <w:t>5 August</w:t>
      </w:r>
      <w:r>
        <w:rPr>
          <w:rFonts w:ascii="Arial" w:hAnsi="Arial" w:cs="Arial"/>
          <w:sz w:val="20"/>
          <w:szCs w:val="20"/>
        </w:rPr>
        <w:t xml:space="preserve"> 2019 </w:t>
      </w:r>
    </w:p>
    <w:p w:rsidR="00D32CBA" w:rsidRDefault="00D32CBA" w:rsidP="00D32CBA">
      <w:pPr>
        <w:spacing w:after="0" w:line="240" w:lineRule="auto"/>
        <w:rPr>
          <w:rFonts w:ascii="Arial" w:hAnsi="Arial" w:cs="Arial"/>
          <w:sz w:val="20"/>
          <w:szCs w:val="20"/>
        </w:rPr>
      </w:pPr>
      <w:r>
        <w:rPr>
          <w:rFonts w:ascii="Arial" w:hAnsi="Arial" w:cs="Arial"/>
          <w:sz w:val="20"/>
          <w:szCs w:val="20"/>
        </w:rPr>
        <w:t>Please check with the Amnesty International office in your country if you wish to send appeals after the deadline.</w:t>
      </w:r>
    </w:p>
    <w:p w:rsidR="00D32CBA" w:rsidRDefault="00D32CBA" w:rsidP="00D32CBA">
      <w:pPr>
        <w:spacing w:after="0" w:line="240" w:lineRule="auto"/>
        <w:rPr>
          <w:rFonts w:ascii="Arial" w:hAnsi="Arial" w:cs="Arial"/>
          <w:b/>
          <w:sz w:val="20"/>
          <w:szCs w:val="20"/>
        </w:rPr>
      </w:pPr>
    </w:p>
    <w:p w:rsidR="00D32CBA" w:rsidRDefault="00D32CBA" w:rsidP="00D32CBA">
      <w:pPr>
        <w:spacing w:after="0"/>
        <w:rPr>
          <w:rFonts w:ascii="Arial" w:hAnsi="Arial" w:cs="Arial"/>
          <w:b/>
          <w:sz w:val="20"/>
          <w:szCs w:val="20"/>
        </w:rPr>
      </w:pPr>
      <w:r>
        <w:rPr>
          <w:rFonts w:ascii="Arial" w:hAnsi="Arial" w:cs="Arial"/>
          <w:b/>
          <w:sz w:val="20"/>
          <w:szCs w:val="20"/>
        </w:rPr>
        <w:t xml:space="preserve">NAME AND PREFFERED PRONOUN: </w:t>
      </w:r>
    </w:p>
    <w:p w:rsidR="00D32CBA" w:rsidRDefault="00D32CBA" w:rsidP="00D32CBA">
      <w:pPr>
        <w:spacing w:after="0"/>
      </w:pPr>
      <w:proofErr w:type="spellStart"/>
      <w:r>
        <w:t>Apiwat</w:t>
      </w:r>
      <w:proofErr w:type="spellEnd"/>
      <w:r>
        <w:t xml:space="preserve"> </w:t>
      </w:r>
      <w:proofErr w:type="spellStart"/>
      <w:r>
        <w:t>Suntararak</w:t>
      </w:r>
      <w:proofErr w:type="spellEnd"/>
      <w:r>
        <w:t xml:space="preserve"> (aka </w:t>
      </w:r>
      <w:proofErr w:type="spellStart"/>
      <w:r>
        <w:t>Noi</w:t>
      </w:r>
      <w:proofErr w:type="spellEnd"/>
      <w:r>
        <w:t xml:space="preserve">) (he/him), </w:t>
      </w:r>
      <w:proofErr w:type="spellStart"/>
      <w:r>
        <w:t>Apisit</w:t>
      </w:r>
      <w:proofErr w:type="spellEnd"/>
      <w:r>
        <w:t xml:space="preserve"> </w:t>
      </w:r>
      <w:proofErr w:type="spellStart"/>
      <w:r>
        <w:t>Sapnapapan</w:t>
      </w:r>
      <w:proofErr w:type="spellEnd"/>
      <w:r>
        <w:t xml:space="preserve"> (he/him), </w:t>
      </w:r>
      <w:proofErr w:type="spellStart"/>
      <w:r>
        <w:t>Chonthicha</w:t>
      </w:r>
      <w:proofErr w:type="spellEnd"/>
      <w:r>
        <w:t xml:space="preserve"> </w:t>
      </w:r>
      <w:proofErr w:type="spellStart"/>
      <w:r>
        <w:t>Jangrew</w:t>
      </w:r>
      <w:proofErr w:type="spellEnd"/>
      <w:r>
        <w:t xml:space="preserve"> (she/her), </w:t>
      </w:r>
      <w:proofErr w:type="spellStart"/>
      <w:r>
        <w:t>Jatupat</w:t>
      </w:r>
      <w:proofErr w:type="spellEnd"/>
      <w:r>
        <w:t xml:space="preserve"> </w:t>
      </w:r>
      <w:proofErr w:type="spellStart"/>
      <w:r>
        <w:t>Boonpattararaksa</w:t>
      </w:r>
      <w:proofErr w:type="spellEnd"/>
      <w:r>
        <w:t xml:space="preserve"> (aka </w:t>
      </w:r>
      <w:proofErr w:type="spellStart"/>
      <w:r>
        <w:t>Pai</w:t>
      </w:r>
      <w:proofErr w:type="spellEnd"/>
      <w:r>
        <w:t xml:space="preserve">) (he/him), </w:t>
      </w:r>
      <w:proofErr w:type="spellStart"/>
      <w:r>
        <w:t>Payu</w:t>
      </w:r>
      <w:proofErr w:type="spellEnd"/>
      <w:r>
        <w:t xml:space="preserve"> </w:t>
      </w:r>
      <w:proofErr w:type="spellStart"/>
      <w:r>
        <w:t>Boonsopon</w:t>
      </w:r>
      <w:proofErr w:type="spellEnd"/>
      <w:r>
        <w:t xml:space="preserve"> (aka </w:t>
      </w:r>
      <w:proofErr w:type="spellStart"/>
      <w:r>
        <w:t>payu</w:t>
      </w:r>
      <w:proofErr w:type="spellEnd"/>
      <w:r>
        <w:t xml:space="preserve">) (he/him), </w:t>
      </w:r>
      <w:proofErr w:type="spellStart"/>
      <w:r>
        <w:t>Panupong</w:t>
      </w:r>
      <w:proofErr w:type="spellEnd"/>
      <w:r>
        <w:t xml:space="preserve"> </w:t>
      </w:r>
      <w:proofErr w:type="spellStart"/>
      <w:r>
        <w:t>Srithananuwat</w:t>
      </w:r>
      <w:proofErr w:type="spellEnd"/>
      <w:r>
        <w:t xml:space="preserve"> (aka Night) (he/him), </w:t>
      </w:r>
      <w:proofErr w:type="spellStart"/>
      <w:r>
        <w:t>Pakorn</w:t>
      </w:r>
      <w:proofErr w:type="spellEnd"/>
      <w:r>
        <w:t xml:space="preserve"> </w:t>
      </w:r>
      <w:proofErr w:type="spellStart"/>
      <w:r>
        <w:t>Areekul</w:t>
      </w:r>
      <w:proofErr w:type="spellEnd"/>
      <w:r>
        <w:t xml:space="preserve"> (he/him), </w:t>
      </w:r>
      <w:proofErr w:type="spellStart"/>
      <w:r>
        <w:t>Pornchai</w:t>
      </w:r>
      <w:proofErr w:type="spellEnd"/>
      <w:r>
        <w:t xml:space="preserve"> </w:t>
      </w:r>
      <w:proofErr w:type="spellStart"/>
      <w:r>
        <w:t>Yuanyee</w:t>
      </w:r>
      <w:proofErr w:type="spellEnd"/>
      <w:r>
        <w:t xml:space="preserve"> (he/him), </w:t>
      </w:r>
      <w:proofErr w:type="spellStart"/>
      <w:r>
        <w:t>Ratthapol</w:t>
      </w:r>
      <w:proofErr w:type="spellEnd"/>
      <w:r>
        <w:t xml:space="preserve"> </w:t>
      </w:r>
      <w:proofErr w:type="spellStart"/>
      <w:r>
        <w:t>Supas</w:t>
      </w:r>
      <w:r>
        <w:rPr>
          <w:rFonts w:cs="Leelawadee UI"/>
          <w:lang w:bidi="th-TH"/>
        </w:rPr>
        <w:t>o</w:t>
      </w:r>
      <w:r>
        <w:t>pon</w:t>
      </w:r>
      <w:proofErr w:type="spellEnd"/>
      <w:r>
        <w:t xml:space="preserve"> (he/him), </w:t>
      </w:r>
      <w:proofErr w:type="spellStart"/>
      <w:r>
        <w:t>Rangsiman</w:t>
      </w:r>
      <w:proofErr w:type="spellEnd"/>
      <w:r>
        <w:t xml:space="preserve"> Rome (he/him), </w:t>
      </w:r>
      <w:proofErr w:type="spellStart"/>
      <w:r>
        <w:t>Songtham</w:t>
      </w:r>
      <w:proofErr w:type="spellEnd"/>
      <w:r>
        <w:t xml:space="preserve"> </w:t>
      </w:r>
      <w:proofErr w:type="spellStart"/>
      <w:r>
        <w:t>Kaewpanpruk</w:t>
      </w:r>
      <w:proofErr w:type="spellEnd"/>
      <w:r>
        <w:t xml:space="preserve"> (aka Dave) (he/him), </w:t>
      </w:r>
      <w:proofErr w:type="spellStart"/>
      <w:r>
        <w:t>Suhaimee</w:t>
      </w:r>
      <w:proofErr w:type="spellEnd"/>
      <w:r>
        <w:t xml:space="preserve"> </w:t>
      </w:r>
      <w:proofErr w:type="spellStart"/>
      <w:r>
        <w:t>Dulasa</w:t>
      </w:r>
      <w:proofErr w:type="spellEnd"/>
      <w:r>
        <w:t xml:space="preserve"> (he/him)</w:t>
      </w:r>
      <w:r>
        <w:rPr>
          <w:rFonts w:cs="Leelawadee UI"/>
          <w:lang w:bidi="th-TH"/>
        </w:rPr>
        <w:t xml:space="preserve">, </w:t>
      </w:r>
      <w:proofErr w:type="spellStart"/>
      <w:r>
        <w:t>Supachai</w:t>
      </w:r>
      <w:proofErr w:type="spellEnd"/>
      <w:r>
        <w:t xml:space="preserve"> </w:t>
      </w:r>
      <w:proofErr w:type="spellStart"/>
      <w:r>
        <w:t>Pukrongploy</w:t>
      </w:r>
      <w:proofErr w:type="spellEnd"/>
      <w:r>
        <w:t xml:space="preserve"> (aka Arty) (he/him), </w:t>
      </w:r>
      <w:proofErr w:type="spellStart"/>
      <w:r>
        <w:t>Suvicha</w:t>
      </w:r>
      <w:proofErr w:type="spellEnd"/>
      <w:r>
        <w:t xml:space="preserve"> </w:t>
      </w:r>
      <w:proofErr w:type="spellStart"/>
      <w:r>
        <w:t>Tipangkorn</w:t>
      </w:r>
      <w:proofErr w:type="spellEnd"/>
      <w:r>
        <w:t xml:space="preserve"> (aka Best) (he/him), </w:t>
      </w:r>
      <w:proofErr w:type="spellStart"/>
      <w:r>
        <w:t>Thanathorn</w:t>
      </w:r>
      <w:proofErr w:type="spellEnd"/>
      <w:r>
        <w:t xml:space="preserve"> </w:t>
      </w:r>
      <w:proofErr w:type="spellStart"/>
      <w:r>
        <w:t>Juangroongruangkit</w:t>
      </w:r>
      <w:proofErr w:type="spellEnd"/>
      <w:r>
        <w:t xml:space="preserve"> (he/him)</w:t>
      </w:r>
      <w:r>
        <w:rPr>
          <w:rFonts w:cs="Leelawadee UI"/>
          <w:lang w:bidi="th-TH"/>
        </w:rPr>
        <w:t xml:space="preserve">, </w:t>
      </w:r>
      <w:proofErr w:type="spellStart"/>
      <w:r>
        <w:t>Wasant</w:t>
      </w:r>
      <w:proofErr w:type="spellEnd"/>
      <w:r>
        <w:t xml:space="preserve"> </w:t>
      </w:r>
      <w:proofErr w:type="spellStart"/>
      <w:r>
        <w:t>Sadesit</w:t>
      </w:r>
      <w:proofErr w:type="spellEnd"/>
      <w:r>
        <w:t xml:space="preserve"> (aka Tong) (he/him) and </w:t>
      </w:r>
      <w:proofErr w:type="spellStart"/>
      <w:r>
        <w:t>Worawut</w:t>
      </w:r>
      <w:proofErr w:type="spellEnd"/>
      <w:r>
        <w:t xml:space="preserve"> </w:t>
      </w:r>
      <w:proofErr w:type="spellStart"/>
      <w:r>
        <w:t>Butrmatr</w:t>
      </w:r>
      <w:proofErr w:type="spellEnd"/>
      <w:r>
        <w:t xml:space="preserve"> (he/him).</w:t>
      </w:r>
    </w:p>
    <w:p w:rsidR="00D32CBA" w:rsidRDefault="00D32CBA" w:rsidP="00D32CBA">
      <w:pPr>
        <w:spacing w:after="0" w:line="240" w:lineRule="auto"/>
        <w:rPr>
          <w:rFonts w:ascii="Amnesty Trade Gothic Light" w:hAnsi="Amnesty Trade Gothic Light" w:cs="Arial"/>
          <w:b/>
          <w:sz w:val="20"/>
          <w:szCs w:val="20"/>
        </w:rPr>
      </w:pPr>
    </w:p>
    <w:p w:rsidR="00D32CBA" w:rsidRPr="00D32CBA" w:rsidRDefault="00D32CBA" w:rsidP="00D32CBA">
      <w:pPr>
        <w:spacing w:after="0" w:line="240" w:lineRule="auto"/>
        <w:rPr>
          <w:rFonts w:ascii="Amnesty Trade Gothic Light" w:hAnsi="Amnesty Trade Gothic Light" w:cs="Arial"/>
          <w:sz w:val="20"/>
          <w:szCs w:val="20"/>
        </w:rPr>
      </w:pPr>
      <w:r>
        <w:rPr>
          <w:rFonts w:ascii="Arial" w:hAnsi="Arial" w:cs="Arial"/>
          <w:b/>
          <w:sz w:val="20"/>
          <w:szCs w:val="20"/>
        </w:rPr>
        <w:t xml:space="preserve">LINK TO PREVIOUS UA: </w:t>
      </w:r>
      <w:hyperlink r:id="rId8" w:history="1">
        <w:r w:rsidRPr="00A40E99">
          <w:rPr>
            <w:rStyle w:val="Hyperlink"/>
            <w:rFonts w:ascii="Arial" w:hAnsi="Arial" w:cs="Arial"/>
            <w:sz w:val="20"/>
            <w:szCs w:val="20"/>
          </w:rPr>
          <w:t>https://www.amnesty.org/en/documents/ASA39/2066/2015/en/</w:t>
        </w:r>
      </w:hyperlink>
      <w:r>
        <w:rPr>
          <w:rFonts w:ascii="Arial" w:hAnsi="Arial" w:cs="Arial"/>
          <w:sz w:val="20"/>
          <w:szCs w:val="20"/>
        </w:rPr>
        <w:t xml:space="preserve"> </w:t>
      </w:r>
    </w:p>
    <w:p w:rsidR="00A85B7F" w:rsidRPr="00D26B22" w:rsidRDefault="00A85B7F" w:rsidP="00D26B22"/>
    <w:sectPr w:rsidR="00A85B7F" w:rsidRPr="00D26B22" w:rsidSect="00D32CBA">
      <w:headerReference w:type="default" r:id="rId9"/>
      <w:footnotePr>
        <w:pos w:val="beneathText"/>
      </w:footnotePr>
      <w:endnotePr>
        <w:numFmt w:val="decimal"/>
      </w:endnotePr>
      <w:pgSz w:w="11900" w:h="16837" w:code="9"/>
      <w:pgMar w:top="1440" w:right="1077" w:bottom="1440" w:left="1077" w:header="709" w:footer="709"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ADA" w:rsidRDefault="000C5ADA">
      <w:r>
        <w:separator/>
      </w:r>
    </w:p>
  </w:endnote>
  <w:endnote w:type="continuationSeparator" w:id="0">
    <w:p w:rsidR="000C5ADA" w:rsidRDefault="000C5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mnesty Trade Gothic Bold Cn">
    <w:altName w:val="Courier"/>
    <w:charset w:val="00"/>
    <w:family w:val="auto"/>
    <w:pitch w:val="variable"/>
    <w:sig w:usb0="03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mnesty Trade Gothic Cn">
    <w:altName w:val="Andale Mono"/>
    <w:charset w:val="00"/>
    <w:family w:val="swiss"/>
    <w:pitch w:val="variable"/>
    <w:sig w:usb0="800000AF" w:usb1="5000204A" w:usb2="00000000" w:usb3="00000000" w:csb0="0000009B" w:csb1="00000000"/>
  </w:font>
  <w:font w:name="Amnesty Trade Gothic">
    <w:altName w:val="Andale Mono"/>
    <w:charset w:val="00"/>
    <w:family w:val="swiss"/>
    <w:pitch w:val="variable"/>
    <w:sig w:usb0="800000AF" w:usb1="5000204A" w:usb2="00000000" w:usb3="00000000" w:csb0="0000009B" w:csb1="00000000"/>
  </w:font>
  <w:font w:name="MS Mincho">
    <w:altName w:val="ＭＳ 明朝"/>
    <w:charset w:val="80"/>
    <w:family w:val="modern"/>
    <w:pitch w:val="fixed"/>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SimSun">
    <w:altName w:val="宋体"/>
    <w:charset w:val="86"/>
    <w:family w:val="auto"/>
    <w:pitch w:val="variable"/>
    <w:sig w:usb0="00000003" w:usb1="288F0000" w:usb2="00000016" w:usb3="00000000" w:csb0="0004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Leelawadee UI">
    <w:altName w:val="TH Charm of AU"/>
    <w:charset w:val="00"/>
    <w:family w:val="swiss"/>
    <w:pitch w:val="variable"/>
    <w:sig w:usb0="A3000003" w:usb1="00000000" w:usb2="00010000" w:usb3="00000000" w:csb0="00010101" w:csb1="00000000"/>
  </w:font>
  <w:font w:name="Krungthep">
    <w:panose1 w:val="02000400000000000000"/>
    <w:charset w:val="00"/>
    <w:family w:val="auto"/>
    <w:pitch w:val="variable"/>
    <w:sig w:usb0="810000FF" w:usb1="5000204A" w:usb2="00000020" w:usb3="00000000" w:csb0="00000193" w:csb1="00000000"/>
  </w:font>
  <w:font w:name="Amnesty Trade Gothic Light">
    <w:altName w:val="Andale Mono"/>
    <w:charset w:val="00"/>
    <w:family w:val="swiss"/>
    <w:pitch w:val="variable"/>
    <w:sig w:usb0="800000AF" w:usb1="5000204A" w:usb2="00000000" w:usb3="00000000" w:csb0="0000009B" w:csb1="00000000"/>
  </w:font>
  <w:font w:name="ＭＳ ゴシック">
    <w:charset w:val="4E"/>
    <w:family w:val="auto"/>
    <w:pitch w:val="variable"/>
    <w:sig w:usb0="E00002FF" w:usb1="6AC7FDFB" w:usb2="00000012" w:usb3="00000000" w:csb0="0002009F" w:csb1="00000000"/>
  </w:font>
  <w:font w:name="Calibri Light">
    <w:altName w:val="Tahoma"/>
    <w:charset w:val="00"/>
    <w:family w:val="swiss"/>
    <w:pitch w:val="variable"/>
    <w:sig w:usb0="E0002AFF" w:usb1="C000247B" w:usb2="00000009" w:usb3="00000000" w:csb0="000001F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ADA" w:rsidRDefault="000C5ADA">
      <w:r>
        <w:separator/>
      </w:r>
    </w:p>
  </w:footnote>
  <w:footnote w:type="continuationSeparator" w:id="0">
    <w:p w:rsidR="000C5ADA" w:rsidRDefault="000C5AD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CBA" w:rsidRPr="00D32CBA" w:rsidRDefault="00D32CBA" w:rsidP="00D32CBA">
    <w:pPr>
      <w:tabs>
        <w:tab w:val="left" w:pos="6060"/>
        <w:tab w:val="right" w:pos="10203"/>
      </w:tabs>
      <w:spacing w:after="0"/>
      <w:rPr>
        <w:sz w:val="16"/>
        <w:szCs w:val="16"/>
      </w:rPr>
    </w:pPr>
    <w:r>
      <w:rPr>
        <w:sz w:val="16"/>
        <w:szCs w:val="16"/>
      </w:rPr>
      <w:t xml:space="preserve">Fourth UA: 136/15 Index: </w:t>
    </w:r>
    <w:r w:rsidRPr="00D32CBA">
      <w:rPr>
        <w:bCs/>
        <w:sz w:val="16"/>
        <w:szCs w:val="16"/>
      </w:rPr>
      <w:t>ASA 39/0588/2019</w:t>
    </w:r>
    <w:r>
      <w:rPr>
        <w:b/>
        <w:bCs/>
        <w:sz w:val="16"/>
        <w:szCs w:val="16"/>
      </w:rPr>
      <w:t xml:space="preserve"> </w:t>
    </w:r>
    <w:r>
      <w:rPr>
        <w:sz w:val="16"/>
        <w:szCs w:val="16"/>
      </w:rPr>
      <w:t>Thailand</w:t>
    </w:r>
    <w:r>
      <w:rPr>
        <w:sz w:val="16"/>
        <w:szCs w:val="16"/>
      </w:rPr>
      <w:tab/>
    </w:r>
    <w:r>
      <w:rPr>
        <w:sz w:val="16"/>
        <w:szCs w:val="16"/>
      </w:rPr>
      <w:tab/>
      <w:t>Date: 24 June 2019</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0.95pt;height:10.95pt" o:bullet="t" filled="t">
        <v:fill color2="black"/>
        <v:imagedata r:id="rId1" o:title=""/>
      </v:shape>
    </w:pict>
  </w:numPicBullet>
  <w:abstractNum w:abstractNumId="0">
    <w:nsid w:val="00000001"/>
    <w:multiLevelType w:val="multilevel"/>
    <w:tmpl w:val="00000001"/>
    <w:lvl w:ilvl="0">
      <w:start w:val="1"/>
      <w:numFmt w:val="none"/>
      <w:pStyle w:val="Heading1"/>
      <w:suff w:val="nothing"/>
      <w:lvlText w:val=""/>
      <w:lvlJc w:val="left"/>
      <w:pPr>
        <w:tabs>
          <w:tab w:val="num" w:pos="0"/>
        </w:tabs>
      </w:pPr>
      <w:rPr>
        <w:rFonts w:cs="Times New Roman"/>
      </w:rPr>
    </w:lvl>
    <w:lvl w:ilvl="1">
      <w:start w:val="1"/>
      <w:numFmt w:val="none"/>
      <w:pStyle w:val="Heading2"/>
      <w:suff w:val="nothing"/>
      <w:lvlText w:val=""/>
      <w:lvlJc w:val="left"/>
      <w:pPr>
        <w:tabs>
          <w:tab w:val="num" w:pos="0"/>
        </w:tabs>
      </w:pPr>
      <w:rPr>
        <w:rFonts w:cs="Times New Roman"/>
      </w:rPr>
    </w:lvl>
    <w:lvl w:ilvl="2">
      <w:start w:val="1"/>
      <w:numFmt w:val="none"/>
      <w:pStyle w:val="Heading3"/>
      <w:suff w:val="nothing"/>
      <w:lvlText w:val=""/>
      <w:lvlJc w:val="left"/>
      <w:pPr>
        <w:tabs>
          <w:tab w:val="num" w:pos="0"/>
        </w:tabs>
      </w:pPr>
      <w:rPr>
        <w:rFonts w:cs="Times New Roman"/>
      </w:rPr>
    </w:lvl>
    <w:lvl w:ilvl="3">
      <w:start w:val="1"/>
      <w:numFmt w:val="none"/>
      <w:pStyle w:val="Heading4"/>
      <w:suff w:val="nothing"/>
      <w:lvlText w:val=""/>
      <w:lvlJc w:val="left"/>
      <w:pPr>
        <w:tabs>
          <w:tab w:val="num" w:pos="0"/>
        </w:tabs>
      </w:pPr>
      <w:rPr>
        <w:rFonts w:cs="Times New Roman"/>
      </w:rPr>
    </w:lvl>
    <w:lvl w:ilvl="4">
      <w:start w:val="1"/>
      <w:numFmt w:val="none"/>
      <w:pStyle w:val="Heading5"/>
      <w:suff w:val="nothing"/>
      <w:lvlText w:val=""/>
      <w:lvlJc w:val="left"/>
      <w:pPr>
        <w:tabs>
          <w:tab w:val="num" w:pos="0"/>
        </w:tabs>
      </w:pPr>
      <w:rPr>
        <w:rFonts w:cs="Times New Roman"/>
      </w:rPr>
    </w:lvl>
    <w:lvl w:ilvl="5">
      <w:start w:val="1"/>
      <w:numFmt w:val="none"/>
      <w:pStyle w:val="Heading6"/>
      <w:suff w:val="nothing"/>
      <w:lvlText w:val=""/>
      <w:lvlJc w:val="left"/>
      <w:pPr>
        <w:tabs>
          <w:tab w:val="num" w:pos="0"/>
        </w:tabs>
      </w:pPr>
      <w:rPr>
        <w:rFonts w:cs="Times New Roman"/>
      </w:rPr>
    </w:lvl>
    <w:lvl w:ilvl="6">
      <w:start w:val="1"/>
      <w:numFmt w:val="none"/>
      <w:pStyle w:val="Heading7"/>
      <w:suff w:val="nothing"/>
      <w:lvlText w:val=""/>
      <w:lvlJc w:val="left"/>
      <w:pPr>
        <w:tabs>
          <w:tab w:val="num" w:pos="0"/>
        </w:tabs>
      </w:pPr>
      <w:rPr>
        <w:rFonts w:cs="Times New Roman"/>
      </w:rPr>
    </w:lvl>
    <w:lvl w:ilvl="7">
      <w:start w:val="1"/>
      <w:numFmt w:val="none"/>
      <w:pStyle w:val="Heading8"/>
      <w:suff w:val="nothing"/>
      <w:lvlText w:val=""/>
      <w:lvlJc w:val="left"/>
      <w:pPr>
        <w:tabs>
          <w:tab w:val="num" w:pos="0"/>
        </w:tabs>
      </w:pPr>
      <w:rPr>
        <w:rFonts w:cs="Times New Roman"/>
      </w:rPr>
    </w:lvl>
    <w:lvl w:ilvl="8">
      <w:start w:val="1"/>
      <w:numFmt w:val="none"/>
      <w:pStyle w:val="Heading9"/>
      <w:suff w:val="nothing"/>
      <w:lvlText w:val=""/>
      <w:lvlJc w:val="left"/>
      <w:pPr>
        <w:tabs>
          <w:tab w:val="num" w:pos="0"/>
        </w:tabs>
      </w:pPr>
      <w:rPr>
        <w:rFonts w:cs="Times New Roman"/>
      </w:rPr>
    </w:lvl>
  </w:abstractNum>
  <w:abstractNum w:abstractNumId="1">
    <w:nsid w:val="00000002"/>
    <w:multiLevelType w:val="multilevel"/>
    <w:tmpl w:val="79787F56"/>
    <w:numStyleLink w:val="AINumberedList"/>
  </w:abstractNum>
  <w:abstractNum w:abstractNumId="2">
    <w:nsid w:val="00000003"/>
    <w:multiLevelType w:val="multilevel"/>
    <w:tmpl w:val="5B58B218"/>
    <w:numStyleLink w:val="AIBulletList"/>
  </w:abstractNum>
  <w:abstractNum w:abstractNumId="3">
    <w:nsid w:val="000B5ECC"/>
    <w:multiLevelType w:val="multilevel"/>
    <w:tmpl w:val="5B58B218"/>
    <w:numStyleLink w:val="AIBulletList"/>
  </w:abstractNum>
  <w:abstractNum w:abstractNumId="4">
    <w:nsid w:val="001C5292"/>
    <w:multiLevelType w:val="multilevel"/>
    <w:tmpl w:val="FB62792E"/>
    <w:lvl w:ilvl="0">
      <w:start w:val="1"/>
      <w:numFmt w:val="bullet"/>
      <w:lvlText w:val=""/>
      <w:lvlJc w:val="left"/>
      <w:pPr>
        <w:tabs>
          <w:tab w:val="num" w:pos="357"/>
        </w:tabs>
      </w:pPr>
      <w:rPr>
        <w:rFonts w:ascii="Wingdings" w:hAnsi="Wingdings" w:hint="default"/>
        <w:color w:val="999999"/>
        <w:sz w:val="14"/>
      </w:rPr>
    </w:lvl>
    <w:lvl w:ilvl="1">
      <w:start w:val="1"/>
      <w:numFmt w:val="bullet"/>
      <w:suff w:val="space"/>
      <w:lvlText w:val=""/>
      <w:lvlJc w:val="left"/>
      <w:pPr>
        <w:ind w:left="340" w:firstLine="20"/>
      </w:pPr>
      <w:rPr>
        <w:rFonts w:ascii="Wingdings" w:hAnsi="Wingdings" w:hint="default"/>
        <w:color w:val="999999"/>
        <w:sz w:val="14"/>
      </w:rPr>
    </w:lvl>
    <w:lvl w:ilvl="2">
      <w:start w:val="1"/>
      <w:numFmt w:val="bullet"/>
      <w:suff w:val="space"/>
      <w:lvlText w:val=""/>
      <w:lvlJc w:val="left"/>
      <w:pPr>
        <w:ind w:left="737" w:hanging="17"/>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5">
    <w:nsid w:val="04347DDD"/>
    <w:multiLevelType w:val="multilevel"/>
    <w:tmpl w:val="B330E8B0"/>
    <w:lvl w:ilvl="0">
      <w:start w:val="1"/>
      <w:numFmt w:val="bullet"/>
      <w:lvlText w:val=""/>
      <w:lvlJc w:val="left"/>
      <w:pPr>
        <w:tabs>
          <w:tab w:val="num" w:pos="357"/>
        </w:tabs>
      </w:pPr>
      <w:rPr>
        <w:rFonts w:ascii="Wingdings" w:hAnsi="Wingdings" w:hint="default"/>
        <w:color w:val="999999"/>
        <w:sz w:val="14"/>
      </w:rPr>
    </w:lvl>
    <w:lvl w:ilvl="1">
      <w:start w:val="1"/>
      <w:numFmt w:val="bullet"/>
      <w:lvlText w:val=""/>
      <w:lvlJc w:val="left"/>
      <w:pPr>
        <w:tabs>
          <w:tab w:val="num" w:pos="357"/>
        </w:tabs>
        <w:ind w:left="357" w:firstLine="3"/>
      </w:pPr>
      <w:rPr>
        <w:rFonts w:ascii="Wingdings" w:hAnsi="Wingdings" w:hint="default"/>
        <w:color w:val="999999"/>
        <w:sz w:val="14"/>
      </w:rPr>
    </w:lvl>
    <w:lvl w:ilvl="2">
      <w:start w:val="1"/>
      <w:numFmt w:val="bullet"/>
      <w:lvlText w:val=""/>
      <w:lvlJc w:val="left"/>
      <w:pPr>
        <w:tabs>
          <w:tab w:val="num" w:pos="357"/>
        </w:tabs>
        <w:ind w:left="714" w:firstLine="6"/>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6">
    <w:nsid w:val="07796BD6"/>
    <w:multiLevelType w:val="multilevel"/>
    <w:tmpl w:val="79787F56"/>
    <w:numStyleLink w:val="AINumberedList"/>
  </w:abstractNum>
  <w:abstractNum w:abstractNumId="7">
    <w:nsid w:val="07C6744F"/>
    <w:multiLevelType w:val="multilevel"/>
    <w:tmpl w:val="7D7ED17E"/>
    <w:lvl w:ilvl="0">
      <w:start w:val="1"/>
      <w:numFmt w:val="bullet"/>
      <w:lvlText w:val=""/>
      <w:lvlJc w:val="left"/>
      <w:pPr>
        <w:tabs>
          <w:tab w:val="num" w:pos="340"/>
        </w:tabs>
      </w:pPr>
      <w:rPr>
        <w:rFonts w:ascii="Wingdings" w:hAnsi="Wingdings" w:hint="default"/>
        <w:color w:val="999999"/>
        <w:sz w:val="14"/>
      </w:rPr>
    </w:lvl>
    <w:lvl w:ilvl="1">
      <w:start w:val="1"/>
      <w:numFmt w:val="bullet"/>
      <w:lvlText w:val=""/>
      <w:lvlJc w:val="left"/>
      <w:pPr>
        <w:tabs>
          <w:tab w:val="num" w:pos="357"/>
        </w:tabs>
        <w:ind w:left="340" w:firstLine="20"/>
      </w:pPr>
      <w:rPr>
        <w:rFonts w:ascii="Wingdings" w:hAnsi="Wingdings" w:hint="default"/>
        <w:color w:val="999999"/>
        <w:sz w:val="14"/>
      </w:rPr>
    </w:lvl>
    <w:lvl w:ilvl="2">
      <w:start w:val="1"/>
      <w:numFmt w:val="bullet"/>
      <w:lvlText w:val=""/>
      <w:lvlJc w:val="left"/>
      <w:pPr>
        <w:tabs>
          <w:tab w:val="num" w:pos="1134"/>
        </w:tabs>
        <w:ind w:left="737" w:hanging="17"/>
      </w:pPr>
      <w:rPr>
        <w:rFonts w:ascii="Wingdings" w:hAnsi="Wingdings" w:hint="default"/>
        <w:color w:val="999999"/>
        <w:sz w:val="14"/>
      </w:rPr>
    </w:lvl>
    <w:lvl w:ilvl="3">
      <w:start w:val="1"/>
      <w:numFmt w:val="bullet"/>
      <w:lvlText w:val=""/>
      <w:lvlJc w:val="left"/>
      <w:pPr>
        <w:tabs>
          <w:tab w:val="num" w:pos="1531"/>
        </w:tabs>
        <w:ind w:left="1077" w:firstLine="3"/>
      </w:pPr>
      <w:rPr>
        <w:rFonts w:ascii="Wingdings" w:hAnsi="Wingdings" w:hint="default"/>
        <w:color w:val="999999"/>
        <w:sz w:val="14"/>
      </w:rPr>
    </w:lvl>
    <w:lvl w:ilvl="4">
      <w:start w:val="1"/>
      <w:numFmt w:val="bullet"/>
      <w:lvlText w:val=""/>
      <w:lvlJc w:val="left"/>
      <w:pPr>
        <w:tabs>
          <w:tab w:val="num" w:pos="1531"/>
        </w:tabs>
        <w:ind w:left="1077"/>
      </w:pPr>
      <w:rPr>
        <w:rFonts w:ascii="Wingdings" w:hAnsi="Wingdings" w:hint="default"/>
        <w:color w:val="999999"/>
        <w:sz w:val="14"/>
      </w:rPr>
    </w:lvl>
    <w:lvl w:ilvl="5">
      <w:start w:val="1"/>
      <w:numFmt w:val="bullet"/>
      <w:lvlText w:val=""/>
      <w:lvlJc w:val="left"/>
      <w:pPr>
        <w:tabs>
          <w:tab w:val="num" w:pos="1531"/>
        </w:tabs>
        <w:ind w:left="1077"/>
      </w:pPr>
      <w:rPr>
        <w:rFonts w:ascii="Wingdings" w:hAnsi="Wingdings" w:hint="default"/>
        <w:color w:val="999999"/>
        <w:sz w:val="14"/>
      </w:rPr>
    </w:lvl>
    <w:lvl w:ilvl="6">
      <w:start w:val="1"/>
      <w:numFmt w:val="bullet"/>
      <w:lvlText w:val=""/>
      <w:lvlJc w:val="left"/>
      <w:pPr>
        <w:tabs>
          <w:tab w:val="num" w:pos="1531"/>
        </w:tabs>
        <w:ind w:left="1077"/>
      </w:pPr>
      <w:rPr>
        <w:rFonts w:ascii="Wingdings" w:hAnsi="Wingdings" w:hint="default"/>
        <w:color w:val="999999"/>
        <w:sz w:val="14"/>
      </w:rPr>
    </w:lvl>
    <w:lvl w:ilvl="7">
      <w:start w:val="1"/>
      <w:numFmt w:val="bullet"/>
      <w:lvlText w:val=""/>
      <w:lvlJc w:val="left"/>
      <w:pPr>
        <w:tabs>
          <w:tab w:val="num" w:pos="1531"/>
        </w:tabs>
        <w:ind w:left="1077"/>
      </w:pPr>
      <w:rPr>
        <w:rFonts w:ascii="Wingdings" w:hAnsi="Wingdings" w:hint="default"/>
        <w:color w:val="999999"/>
        <w:sz w:val="14"/>
      </w:rPr>
    </w:lvl>
    <w:lvl w:ilvl="8">
      <w:start w:val="1"/>
      <w:numFmt w:val="bullet"/>
      <w:lvlText w:val=""/>
      <w:lvlJc w:val="left"/>
      <w:pPr>
        <w:tabs>
          <w:tab w:val="num" w:pos="1531"/>
        </w:tabs>
        <w:ind w:left="1077"/>
      </w:pPr>
      <w:rPr>
        <w:rFonts w:ascii="Wingdings" w:hAnsi="Wingdings" w:hint="default"/>
        <w:color w:val="999999"/>
        <w:sz w:val="14"/>
      </w:rPr>
    </w:lvl>
  </w:abstractNum>
  <w:abstractNum w:abstractNumId="8">
    <w:nsid w:val="0DDE2986"/>
    <w:multiLevelType w:val="multilevel"/>
    <w:tmpl w:val="00000002"/>
    <w:lvl w:ilvl="0">
      <w:start w:val="1"/>
      <w:numFmt w:val="decimal"/>
      <w:suff w:val="nothing"/>
      <w:lvlText w:val="%1."/>
      <w:lvlJc w:val="left"/>
      <w:pPr>
        <w:tabs>
          <w:tab w:val="num" w:pos="0"/>
        </w:tabs>
      </w:pPr>
      <w:rPr>
        <w:rFonts w:ascii="Amnesty Trade Gothic Bold Cn" w:hAnsi="Amnesty Trade Gothic Bold Cn" w:cs="Times New Roman"/>
      </w:rPr>
    </w:lvl>
    <w:lvl w:ilvl="1">
      <w:start w:val="1"/>
      <w:numFmt w:val="lowerLetter"/>
      <w:suff w:val="nothing"/>
      <w:lvlText w:val="%2."/>
      <w:lvlJc w:val="left"/>
      <w:pPr>
        <w:tabs>
          <w:tab w:val="num" w:pos="340"/>
        </w:tabs>
        <w:ind w:left="340"/>
      </w:pPr>
      <w:rPr>
        <w:rFonts w:cs="Times New Roman"/>
        <w:b/>
        <w:i w:val="0"/>
      </w:rPr>
    </w:lvl>
    <w:lvl w:ilvl="2">
      <w:start w:val="1"/>
      <w:numFmt w:val="lowerRoman"/>
      <w:lvlText w:val="%3."/>
      <w:lvlJc w:val="left"/>
      <w:pPr>
        <w:tabs>
          <w:tab w:val="num" w:pos="737"/>
        </w:tabs>
        <w:ind w:left="737" w:hanging="17"/>
      </w:pPr>
      <w:rPr>
        <w:rFonts w:cs="Times New Roman"/>
        <w:b/>
        <w:i w:val="0"/>
      </w:rPr>
    </w:lvl>
    <w:lvl w:ilvl="3">
      <w:start w:val="1"/>
      <w:numFmt w:val="decimal"/>
      <w:lvlText w:val="%4."/>
      <w:lvlJc w:val="left"/>
      <w:pPr>
        <w:tabs>
          <w:tab w:val="num" w:pos="1077"/>
        </w:tabs>
        <w:ind w:left="1077" w:firstLine="3"/>
      </w:pPr>
      <w:rPr>
        <w:rFonts w:cs="Times New Roman"/>
        <w:b/>
        <w:i w:val="0"/>
      </w:rPr>
    </w:lvl>
    <w:lvl w:ilvl="4">
      <w:start w:val="1"/>
      <w:numFmt w:val="decimal"/>
      <w:suff w:val="nothing"/>
      <w:lvlText w:val="%5."/>
      <w:lvlJc w:val="left"/>
      <w:pPr>
        <w:tabs>
          <w:tab w:val="num" w:pos="1077"/>
        </w:tabs>
        <w:ind w:left="1077"/>
      </w:pPr>
      <w:rPr>
        <w:rFonts w:cs="Times New Roman"/>
        <w:b/>
        <w:i w:val="0"/>
      </w:rPr>
    </w:lvl>
    <w:lvl w:ilvl="5">
      <w:start w:val="1"/>
      <w:numFmt w:val="decimal"/>
      <w:suff w:val="nothing"/>
      <w:lvlText w:val="%6."/>
      <w:lvlJc w:val="left"/>
      <w:pPr>
        <w:tabs>
          <w:tab w:val="num" w:pos="1077"/>
        </w:tabs>
        <w:ind w:left="1077"/>
      </w:pPr>
      <w:rPr>
        <w:rFonts w:cs="Times New Roman"/>
        <w:b/>
        <w:i w:val="0"/>
      </w:rPr>
    </w:lvl>
    <w:lvl w:ilvl="6">
      <w:start w:val="1"/>
      <w:numFmt w:val="decimal"/>
      <w:suff w:val="nothing"/>
      <w:lvlText w:val="%7."/>
      <w:lvlJc w:val="left"/>
      <w:pPr>
        <w:tabs>
          <w:tab w:val="num" w:pos="1077"/>
        </w:tabs>
        <w:ind w:left="1077"/>
      </w:pPr>
      <w:rPr>
        <w:rFonts w:cs="Times New Roman"/>
        <w:b/>
        <w:i w:val="0"/>
      </w:rPr>
    </w:lvl>
    <w:lvl w:ilvl="7">
      <w:start w:val="1"/>
      <w:numFmt w:val="decimal"/>
      <w:suff w:val="nothing"/>
      <w:lvlText w:val="%8."/>
      <w:lvlJc w:val="left"/>
      <w:pPr>
        <w:tabs>
          <w:tab w:val="num" w:pos="1077"/>
        </w:tabs>
        <w:ind w:left="1077"/>
      </w:pPr>
      <w:rPr>
        <w:rFonts w:cs="Times New Roman"/>
        <w:b/>
        <w:i w:val="0"/>
      </w:rPr>
    </w:lvl>
    <w:lvl w:ilvl="8">
      <w:start w:val="1"/>
      <w:numFmt w:val="decimal"/>
      <w:suff w:val="nothing"/>
      <w:lvlText w:val="%9."/>
      <w:lvlJc w:val="left"/>
      <w:pPr>
        <w:tabs>
          <w:tab w:val="num" w:pos="1077"/>
        </w:tabs>
        <w:ind w:left="1077"/>
      </w:pPr>
      <w:rPr>
        <w:rFonts w:cs="Times New Roman"/>
        <w:b/>
        <w:i w:val="0"/>
      </w:rPr>
    </w:lvl>
  </w:abstractNum>
  <w:abstractNum w:abstractNumId="9">
    <w:nsid w:val="129C273F"/>
    <w:multiLevelType w:val="multilevel"/>
    <w:tmpl w:val="5B58B218"/>
    <w:numStyleLink w:val="AIBulletList"/>
  </w:abstractNum>
  <w:abstractNum w:abstractNumId="10">
    <w:nsid w:val="190914F0"/>
    <w:multiLevelType w:val="multilevel"/>
    <w:tmpl w:val="00000003"/>
    <w:lvl w:ilvl="0">
      <w:start w:val="1"/>
      <w:numFmt w:val="bullet"/>
      <w:suff w:val="nothing"/>
      <w:lvlText w:val=""/>
      <w:lvlJc w:val="left"/>
      <w:pPr>
        <w:tabs>
          <w:tab w:val="num" w:pos="0"/>
        </w:tabs>
      </w:pPr>
      <w:rPr>
        <w:rFonts w:ascii="Wingdings" w:hAnsi="Wingdings"/>
        <w:color w:val="999999"/>
        <w:sz w:val="14"/>
      </w:rPr>
    </w:lvl>
    <w:lvl w:ilvl="1">
      <w:start w:val="1"/>
      <w:numFmt w:val="bullet"/>
      <w:lvlText w:val=""/>
      <w:lvlJc w:val="left"/>
      <w:pPr>
        <w:tabs>
          <w:tab w:val="num" w:pos="357"/>
        </w:tabs>
        <w:ind w:left="357" w:firstLine="3"/>
      </w:pPr>
      <w:rPr>
        <w:rFonts w:ascii="Wingdings" w:hAnsi="Wingdings"/>
        <w:color w:val="999999"/>
        <w:sz w:val="14"/>
      </w:rPr>
    </w:lvl>
    <w:lvl w:ilvl="2">
      <w:start w:val="1"/>
      <w:numFmt w:val="bullet"/>
      <w:lvlText w:val=""/>
      <w:lvlJc w:val="left"/>
      <w:pPr>
        <w:tabs>
          <w:tab w:val="num" w:pos="737"/>
        </w:tabs>
        <w:ind w:left="737" w:hanging="17"/>
      </w:pPr>
      <w:rPr>
        <w:rFonts w:ascii="Wingdings" w:hAnsi="Wingdings"/>
        <w:color w:val="999999"/>
        <w:sz w:val="14"/>
      </w:rPr>
    </w:lvl>
    <w:lvl w:ilvl="3">
      <w:start w:val="1"/>
      <w:numFmt w:val="bullet"/>
      <w:lvlText w:val=""/>
      <w:lvlJc w:val="left"/>
      <w:pPr>
        <w:tabs>
          <w:tab w:val="num" w:pos="1077"/>
        </w:tabs>
        <w:ind w:left="1077" w:firstLine="3"/>
      </w:pPr>
      <w:rPr>
        <w:rFonts w:ascii="Wingdings" w:hAnsi="Wingdings"/>
        <w:color w:val="999999"/>
        <w:sz w:val="14"/>
      </w:rPr>
    </w:lvl>
    <w:lvl w:ilvl="4">
      <w:start w:val="1"/>
      <w:numFmt w:val="bullet"/>
      <w:suff w:val="nothing"/>
      <w:lvlText w:val=""/>
      <w:lvlJc w:val="left"/>
      <w:pPr>
        <w:tabs>
          <w:tab w:val="num" w:pos="1077"/>
        </w:tabs>
        <w:ind w:left="1077"/>
      </w:pPr>
      <w:rPr>
        <w:rFonts w:ascii="Wingdings" w:hAnsi="Wingdings"/>
        <w:color w:val="999999"/>
        <w:sz w:val="14"/>
      </w:rPr>
    </w:lvl>
    <w:lvl w:ilvl="5">
      <w:start w:val="1"/>
      <w:numFmt w:val="bullet"/>
      <w:suff w:val="nothing"/>
      <w:lvlText w:val=""/>
      <w:lvlJc w:val="left"/>
      <w:pPr>
        <w:tabs>
          <w:tab w:val="num" w:pos="1077"/>
        </w:tabs>
        <w:ind w:left="1077"/>
      </w:pPr>
      <w:rPr>
        <w:rFonts w:ascii="Wingdings" w:hAnsi="Wingdings"/>
        <w:color w:val="999999"/>
        <w:sz w:val="14"/>
      </w:rPr>
    </w:lvl>
    <w:lvl w:ilvl="6">
      <w:start w:val="1"/>
      <w:numFmt w:val="bullet"/>
      <w:suff w:val="nothing"/>
      <w:lvlText w:val=""/>
      <w:lvlJc w:val="left"/>
      <w:pPr>
        <w:tabs>
          <w:tab w:val="num" w:pos="1077"/>
        </w:tabs>
        <w:ind w:left="1077"/>
      </w:pPr>
      <w:rPr>
        <w:rFonts w:ascii="Wingdings" w:hAnsi="Wingdings"/>
        <w:color w:val="999999"/>
        <w:sz w:val="14"/>
      </w:rPr>
    </w:lvl>
    <w:lvl w:ilvl="7">
      <w:start w:val="1"/>
      <w:numFmt w:val="bullet"/>
      <w:suff w:val="nothing"/>
      <w:lvlText w:val=""/>
      <w:lvlJc w:val="left"/>
      <w:pPr>
        <w:tabs>
          <w:tab w:val="num" w:pos="1077"/>
        </w:tabs>
        <w:ind w:left="1077"/>
      </w:pPr>
      <w:rPr>
        <w:rFonts w:ascii="Wingdings" w:hAnsi="Wingdings"/>
        <w:color w:val="999999"/>
        <w:sz w:val="14"/>
      </w:rPr>
    </w:lvl>
    <w:lvl w:ilvl="8">
      <w:start w:val="1"/>
      <w:numFmt w:val="bullet"/>
      <w:suff w:val="nothing"/>
      <w:lvlText w:val=""/>
      <w:lvlJc w:val="left"/>
      <w:pPr>
        <w:tabs>
          <w:tab w:val="num" w:pos="1077"/>
        </w:tabs>
        <w:ind w:left="1077"/>
      </w:pPr>
      <w:rPr>
        <w:rFonts w:ascii="Wingdings" w:hAnsi="Wingdings"/>
        <w:color w:val="999999"/>
        <w:sz w:val="14"/>
      </w:rPr>
    </w:lvl>
  </w:abstractNum>
  <w:abstractNum w:abstractNumId="11">
    <w:nsid w:val="1E1D0811"/>
    <w:multiLevelType w:val="multilevel"/>
    <w:tmpl w:val="21007842"/>
    <w:lvl w:ilvl="0">
      <w:start w:val="1"/>
      <w:numFmt w:val="bullet"/>
      <w:lvlText w:val=""/>
      <w:lvlJc w:val="left"/>
      <w:pPr>
        <w:tabs>
          <w:tab w:val="num" w:pos="357"/>
        </w:tabs>
      </w:pPr>
      <w:rPr>
        <w:rFonts w:ascii="Wingdings" w:hAnsi="Wingdings" w:hint="default"/>
        <w:color w:val="999999"/>
        <w:sz w:val="14"/>
      </w:rPr>
    </w:lvl>
    <w:lvl w:ilvl="1">
      <w:start w:val="1"/>
      <w:numFmt w:val="bullet"/>
      <w:lvlText w:val=""/>
      <w:lvlJc w:val="left"/>
      <w:pPr>
        <w:tabs>
          <w:tab w:val="num" w:pos="357"/>
        </w:tabs>
        <w:ind w:left="357" w:firstLine="3"/>
      </w:pPr>
      <w:rPr>
        <w:rFonts w:ascii="Wingdings" w:hAnsi="Wingdings" w:hint="default"/>
        <w:color w:val="999999"/>
        <w:sz w:val="14"/>
      </w:rPr>
    </w:lvl>
    <w:lvl w:ilvl="2">
      <w:start w:val="1"/>
      <w:numFmt w:val="bullet"/>
      <w:lvlText w:val=""/>
      <w:lvlJc w:val="left"/>
      <w:pPr>
        <w:tabs>
          <w:tab w:val="num" w:pos="357"/>
        </w:tabs>
        <w:ind w:left="714"/>
      </w:pPr>
      <w:rPr>
        <w:rFonts w:ascii="Wingdings" w:hAnsi="Wingdings" w:hint="default"/>
        <w:color w:val="999999"/>
        <w:sz w:val="14"/>
      </w:rPr>
    </w:lvl>
    <w:lvl w:ilvl="3">
      <w:start w:val="1"/>
      <w:numFmt w:val="bullet"/>
      <w:lvlText w:val=""/>
      <w:lvlJc w:val="left"/>
      <w:pPr>
        <w:tabs>
          <w:tab w:val="num" w:pos="357"/>
        </w:tabs>
        <w:ind w:left="714"/>
      </w:pPr>
      <w:rPr>
        <w:rFonts w:ascii="Wingdings" w:hAnsi="Wingdings" w:hint="default"/>
        <w:color w:val="999999"/>
        <w:sz w:val="14"/>
      </w:rPr>
    </w:lvl>
    <w:lvl w:ilvl="4">
      <w:start w:val="1"/>
      <w:numFmt w:val="bullet"/>
      <w:lvlText w:val=""/>
      <w:lvlJc w:val="left"/>
      <w:pPr>
        <w:tabs>
          <w:tab w:val="num" w:pos="357"/>
        </w:tabs>
        <w:ind w:left="714"/>
      </w:pPr>
      <w:rPr>
        <w:rFonts w:ascii="Wingdings" w:hAnsi="Wingdings" w:hint="default"/>
        <w:color w:val="999999"/>
        <w:sz w:val="14"/>
      </w:rPr>
    </w:lvl>
    <w:lvl w:ilvl="5">
      <w:start w:val="1"/>
      <w:numFmt w:val="bullet"/>
      <w:lvlText w:val=""/>
      <w:lvlJc w:val="left"/>
      <w:pPr>
        <w:tabs>
          <w:tab w:val="num" w:pos="357"/>
        </w:tabs>
        <w:ind w:left="714"/>
      </w:pPr>
      <w:rPr>
        <w:rFonts w:ascii="Wingdings" w:hAnsi="Wingdings" w:hint="default"/>
        <w:color w:val="999999"/>
        <w:sz w:val="14"/>
      </w:rPr>
    </w:lvl>
    <w:lvl w:ilvl="6">
      <w:start w:val="1"/>
      <w:numFmt w:val="bullet"/>
      <w:lvlText w:val=""/>
      <w:lvlJc w:val="left"/>
      <w:pPr>
        <w:tabs>
          <w:tab w:val="num" w:pos="357"/>
        </w:tabs>
        <w:ind w:left="714"/>
      </w:pPr>
      <w:rPr>
        <w:rFonts w:ascii="Wingdings" w:hAnsi="Wingdings" w:hint="default"/>
        <w:color w:val="999999"/>
        <w:sz w:val="14"/>
      </w:rPr>
    </w:lvl>
    <w:lvl w:ilvl="7">
      <w:start w:val="1"/>
      <w:numFmt w:val="bullet"/>
      <w:lvlText w:val=""/>
      <w:lvlJc w:val="left"/>
      <w:pPr>
        <w:tabs>
          <w:tab w:val="num" w:pos="357"/>
        </w:tabs>
        <w:ind w:left="714"/>
      </w:pPr>
      <w:rPr>
        <w:rFonts w:ascii="Wingdings" w:hAnsi="Wingdings" w:hint="default"/>
        <w:color w:val="999999"/>
        <w:sz w:val="14"/>
      </w:rPr>
    </w:lvl>
    <w:lvl w:ilvl="8">
      <w:start w:val="1"/>
      <w:numFmt w:val="bullet"/>
      <w:lvlText w:val=""/>
      <w:lvlJc w:val="left"/>
      <w:pPr>
        <w:tabs>
          <w:tab w:val="num" w:pos="357"/>
        </w:tabs>
        <w:ind w:left="714"/>
      </w:pPr>
      <w:rPr>
        <w:rFonts w:ascii="Wingdings" w:hAnsi="Wingdings" w:hint="default"/>
        <w:color w:val="999999"/>
        <w:sz w:val="14"/>
      </w:rPr>
    </w:lvl>
  </w:abstractNum>
  <w:abstractNum w:abstractNumId="12">
    <w:nsid w:val="215B67B6"/>
    <w:multiLevelType w:val="multilevel"/>
    <w:tmpl w:val="79787F56"/>
    <w:numStyleLink w:val="AINumberedList"/>
  </w:abstractNum>
  <w:abstractNum w:abstractNumId="13">
    <w:nsid w:val="241E5A86"/>
    <w:multiLevelType w:val="multilevel"/>
    <w:tmpl w:val="7FA0B764"/>
    <w:lvl w:ilvl="0">
      <w:start w:val="1"/>
      <w:numFmt w:val="bullet"/>
      <w:lvlText w:val=""/>
      <w:lvlJc w:val="left"/>
      <w:pPr>
        <w:tabs>
          <w:tab w:val="num" w:pos="357"/>
        </w:tabs>
      </w:pPr>
      <w:rPr>
        <w:rFonts w:ascii="Wingdings" w:hAnsi="Wingdings" w:hint="default"/>
        <w:color w:val="999999"/>
        <w:sz w:val="14"/>
      </w:rPr>
    </w:lvl>
    <w:lvl w:ilvl="1">
      <w:start w:val="1"/>
      <w:numFmt w:val="bullet"/>
      <w:lvlText w:val=""/>
      <w:lvlJc w:val="left"/>
      <w:pPr>
        <w:tabs>
          <w:tab w:val="num" w:pos="357"/>
        </w:tabs>
        <w:ind w:left="357" w:firstLine="3"/>
      </w:pPr>
      <w:rPr>
        <w:rFonts w:ascii="Wingdings" w:hAnsi="Wingdings" w:hint="default"/>
        <w:color w:val="999999"/>
        <w:sz w:val="14"/>
      </w:rPr>
    </w:lvl>
    <w:lvl w:ilvl="2">
      <w:start w:val="1"/>
      <w:numFmt w:val="bullet"/>
      <w:suff w:val="space"/>
      <w:lvlText w:val=""/>
      <w:lvlJc w:val="left"/>
      <w:pPr>
        <w:ind w:left="737" w:hanging="17"/>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14">
    <w:nsid w:val="26C46536"/>
    <w:multiLevelType w:val="multilevel"/>
    <w:tmpl w:val="00000003"/>
    <w:lvl w:ilvl="0">
      <w:start w:val="1"/>
      <w:numFmt w:val="bullet"/>
      <w:suff w:val="nothing"/>
      <w:lvlText w:val=""/>
      <w:lvlJc w:val="left"/>
      <w:pPr>
        <w:tabs>
          <w:tab w:val="num" w:pos="0"/>
        </w:tabs>
      </w:pPr>
      <w:rPr>
        <w:rFonts w:ascii="Wingdings" w:hAnsi="Wingdings"/>
        <w:color w:val="999999"/>
        <w:sz w:val="14"/>
      </w:rPr>
    </w:lvl>
    <w:lvl w:ilvl="1">
      <w:start w:val="1"/>
      <w:numFmt w:val="bullet"/>
      <w:lvlText w:val=""/>
      <w:lvlJc w:val="left"/>
      <w:pPr>
        <w:tabs>
          <w:tab w:val="num" w:pos="357"/>
        </w:tabs>
        <w:ind w:left="357" w:firstLine="3"/>
      </w:pPr>
      <w:rPr>
        <w:rFonts w:ascii="Wingdings" w:hAnsi="Wingdings"/>
        <w:color w:val="999999"/>
        <w:sz w:val="14"/>
      </w:rPr>
    </w:lvl>
    <w:lvl w:ilvl="2">
      <w:start w:val="1"/>
      <w:numFmt w:val="bullet"/>
      <w:lvlText w:val=""/>
      <w:lvlJc w:val="left"/>
      <w:pPr>
        <w:tabs>
          <w:tab w:val="num" w:pos="737"/>
        </w:tabs>
        <w:ind w:left="737" w:hanging="17"/>
      </w:pPr>
      <w:rPr>
        <w:rFonts w:ascii="Wingdings" w:hAnsi="Wingdings"/>
        <w:color w:val="999999"/>
        <w:sz w:val="14"/>
      </w:rPr>
    </w:lvl>
    <w:lvl w:ilvl="3">
      <w:start w:val="1"/>
      <w:numFmt w:val="bullet"/>
      <w:lvlText w:val=""/>
      <w:lvlJc w:val="left"/>
      <w:pPr>
        <w:tabs>
          <w:tab w:val="num" w:pos="1077"/>
        </w:tabs>
        <w:ind w:left="1077" w:firstLine="3"/>
      </w:pPr>
      <w:rPr>
        <w:rFonts w:ascii="Wingdings" w:hAnsi="Wingdings"/>
        <w:color w:val="999999"/>
        <w:sz w:val="14"/>
      </w:rPr>
    </w:lvl>
    <w:lvl w:ilvl="4">
      <w:start w:val="1"/>
      <w:numFmt w:val="bullet"/>
      <w:suff w:val="nothing"/>
      <w:lvlText w:val=""/>
      <w:lvlJc w:val="left"/>
      <w:pPr>
        <w:tabs>
          <w:tab w:val="num" w:pos="1077"/>
        </w:tabs>
        <w:ind w:left="1077"/>
      </w:pPr>
      <w:rPr>
        <w:rFonts w:ascii="Wingdings" w:hAnsi="Wingdings"/>
        <w:color w:val="999999"/>
        <w:sz w:val="14"/>
      </w:rPr>
    </w:lvl>
    <w:lvl w:ilvl="5">
      <w:start w:val="1"/>
      <w:numFmt w:val="bullet"/>
      <w:suff w:val="nothing"/>
      <w:lvlText w:val=""/>
      <w:lvlJc w:val="left"/>
      <w:pPr>
        <w:tabs>
          <w:tab w:val="num" w:pos="1077"/>
        </w:tabs>
        <w:ind w:left="1077"/>
      </w:pPr>
      <w:rPr>
        <w:rFonts w:ascii="Wingdings" w:hAnsi="Wingdings"/>
        <w:color w:val="999999"/>
        <w:sz w:val="14"/>
      </w:rPr>
    </w:lvl>
    <w:lvl w:ilvl="6">
      <w:start w:val="1"/>
      <w:numFmt w:val="bullet"/>
      <w:suff w:val="nothing"/>
      <w:lvlText w:val=""/>
      <w:lvlJc w:val="left"/>
      <w:pPr>
        <w:tabs>
          <w:tab w:val="num" w:pos="1077"/>
        </w:tabs>
        <w:ind w:left="1077"/>
      </w:pPr>
      <w:rPr>
        <w:rFonts w:ascii="Wingdings" w:hAnsi="Wingdings"/>
        <w:color w:val="999999"/>
        <w:sz w:val="14"/>
      </w:rPr>
    </w:lvl>
    <w:lvl w:ilvl="7">
      <w:start w:val="1"/>
      <w:numFmt w:val="bullet"/>
      <w:suff w:val="nothing"/>
      <w:lvlText w:val=""/>
      <w:lvlJc w:val="left"/>
      <w:pPr>
        <w:tabs>
          <w:tab w:val="num" w:pos="1077"/>
        </w:tabs>
        <w:ind w:left="1077"/>
      </w:pPr>
      <w:rPr>
        <w:rFonts w:ascii="Wingdings" w:hAnsi="Wingdings"/>
        <w:color w:val="999999"/>
        <w:sz w:val="14"/>
      </w:rPr>
    </w:lvl>
    <w:lvl w:ilvl="8">
      <w:start w:val="1"/>
      <w:numFmt w:val="bullet"/>
      <w:suff w:val="nothing"/>
      <w:lvlText w:val=""/>
      <w:lvlJc w:val="left"/>
      <w:pPr>
        <w:tabs>
          <w:tab w:val="num" w:pos="1077"/>
        </w:tabs>
        <w:ind w:left="1077"/>
      </w:pPr>
      <w:rPr>
        <w:rFonts w:ascii="Wingdings" w:hAnsi="Wingdings"/>
        <w:color w:val="999999"/>
        <w:sz w:val="14"/>
      </w:rPr>
    </w:lvl>
  </w:abstractNum>
  <w:abstractNum w:abstractNumId="15">
    <w:nsid w:val="27133A5E"/>
    <w:multiLevelType w:val="multilevel"/>
    <w:tmpl w:val="5B58B218"/>
    <w:numStyleLink w:val="AIBulletList"/>
  </w:abstractNum>
  <w:abstractNum w:abstractNumId="16">
    <w:nsid w:val="28C370EC"/>
    <w:multiLevelType w:val="hybridMultilevel"/>
    <w:tmpl w:val="9AF07208"/>
    <w:name w:val="WW8Num52"/>
    <w:lvl w:ilvl="0" w:tplc="ABE03712">
      <w:start w:val="1"/>
      <w:numFmt w:val="bullet"/>
      <w:lvlText w:val=""/>
      <w:lvlJc w:val="left"/>
      <w:pPr>
        <w:tabs>
          <w:tab w:val="num" w:pos="714"/>
        </w:tabs>
        <w:ind w:left="714"/>
      </w:pPr>
      <w:rPr>
        <w:rFonts w:ascii="Wingdings" w:hAnsi="Wingdings" w:hint="default"/>
        <w:color w:val="999999"/>
      </w:rPr>
    </w:lvl>
    <w:lvl w:ilvl="1" w:tplc="08090003" w:tentative="1">
      <w:start w:val="1"/>
      <w:numFmt w:val="bullet"/>
      <w:lvlText w:val="o"/>
      <w:lvlJc w:val="left"/>
      <w:pPr>
        <w:tabs>
          <w:tab w:val="num" w:pos="2154"/>
        </w:tabs>
        <w:ind w:left="2154" w:hanging="360"/>
      </w:pPr>
      <w:rPr>
        <w:rFonts w:ascii="Courier New" w:hAnsi="Courier New" w:hint="default"/>
      </w:rPr>
    </w:lvl>
    <w:lvl w:ilvl="2" w:tplc="08090005" w:tentative="1">
      <w:start w:val="1"/>
      <w:numFmt w:val="bullet"/>
      <w:lvlText w:val=""/>
      <w:lvlJc w:val="left"/>
      <w:pPr>
        <w:tabs>
          <w:tab w:val="num" w:pos="2874"/>
        </w:tabs>
        <w:ind w:left="2874" w:hanging="360"/>
      </w:pPr>
      <w:rPr>
        <w:rFonts w:ascii="Wingdings" w:hAnsi="Wingdings" w:hint="default"/>
      </w:rPr>
    </w:lvl>
    <w:lvl w:ilvl="3" w:tplc="08090001" w:tentative="1">
      <w:start w:val="1"/>
      <w:numFmt w:val="bullet"/>
      <w:lvlText w:val=""/>
      <w:lvlJc w:val="left"/>
      <w:pPr>
        <w:tabs>
          <w:tab w:val="num" w:pos="3594"/>
        </w:tabs>
        <w:ind w:left="3594" w:hanging="360"/>
      </w:pPr>
      <w:rPr>
        <w:rFonts w:ascii="Symbol" w:hAnsi="Symbol" w:hint="default"/>
      </w:rPr>
    </w:lvl>
    <w:lvl w:ilvl="4" w:tplc="08090003" w:tentative="1">
      <w:start w:val="1"/>
      <w:numFmt w:val="bullet"/>
      <w:lvlText w:val="o"/>
      <w:lvlJc w:val="left"/>
      <w:pPr>
        <w:tabs>
          <w:tab w:val="num" w:pos="4314"/>
        </w:tabs>
        <w:ind w:left="4314" w:hanging="360"/>
      </w:pPr>
      <w:rPr>
        <w:rFonts w:ascii="Courier New" w:hAnsi="Courier New" w:hint="default"/>
      </w:rPr>
    </w:lvl>
    <w:lvl w:ilvl="5" w:tplc="08090005" w:tentative="1">
      <w:start w:val="1"/>
      <w:numFmt w:val="bullet"/>
      <w:lvlText w:val=""/>
      <w:lvlJc w:val="left"/>
      <w:pPr>
        <w:tabs>
          <w:tab w:val="num" w:pos="5034"/>
        </w:tabs>
        <w:ind w:left="5034" w:hanging="360"/>
      </w:pPr>
      <w:rPr>
        <w:rFonts w:ascii="Wingdings" w:hAnsi="Wingdings" w:hint="default"/>
      </w:rPr>
    </w:lvl>
    <w:lvl w:ilvl="6" w:tplc="08090001" w:tentative="1">
      <w:start w:val="1"/>
      <w:numFmt w:val="bullet"/>
      <w:lvlText w:val=""/>
      <w:lvlJc w:val="left"/>
      <w:pPr>
        <w:tabs>
          <w:tab w:val="num" w:pos="5754"/>
        </w:tabs>
        <w:ind w:left="5754" w:hanging="360"/>
      </w:pPr>
      <w:rPr>
        <w:rFonts w:ascii="Symbol" w:hAnsi="Symbol" w:hint="default"/>
      </w:rPr>
    </w:lvl>
    <w:lvl w:ilvl="7" w:tplc="08090003" w:tentative="1">
      <w:start w:val="1"/>
      <w:numFmt w:val="bullet"/>
      <w:lvlText w:val="o"/>
      <w:lvlJc w:val="left"/>
      <w:pPr>
        <w:tabs>
          <w:tab w:val="num" w:pos="6474"/>
        </w:tabs>
        <w:ind w:left="6474" w:hanging="360"/>
      </w:pPr>
      <w:rPr>
        <w:rFonts w:ascii="Courier New" w:hAnsi="Courier New" w:hint="default"/>
      </w:rPr>
    </w:lvl>
    <w:lvl w:ilvl="8" w:tplc="08090005" w:tentative="1">
      <w:start w:val="1"/>
      <w:numFmt w:val="bullet"/>
      <w:lvlText w:val=""/>
      <w:lvlJc w:val="left"/>
      <w:pPr>
        <w:tabs>
          <w:tab w:val="num" w:pos="7194"/>
        </w:tabs>
        <w:ind w:left="7194" w:hanging="360"/>
      </w:pPr>
      <w:rPr>
        <w:rFonts w:ascii="Wingdings" w:hAnsi="Wingdings" w:hint="default"/>
      </w:rPr>
    </w:lvl>
  </w:abstractNum>
  <w:abstractNum w:abstractNumId="17">
    <w:nsid w:val="2E87201C"/>
    <w:multiLevelType w:val="multilevel"/>
    <w:tmpl w:val="5B58B218"/>
    <w:numStyleLink w:val="AIBulletList"/>
  </w:abstractNum>
  <w:abstractNum w:abstractNumId="18">
    <w:nsid w:val="30416572"/>
    <w:multiLevelType w:val="multilevel"/>
    <w:tmpl w:val="8CC0097A"/>
    <w:lvl w:ilvl="0">
      <w:start w:val="1"/>
      <w:numFmt w:val="decimal"/>
      <w:lvlText w:val="%1."/>
      <w:lvlJc w:val="left"/>
      <w:pPr>
        <w:tabs>
          <w:tab w:val="num" w:pos="357"/>
        </w:tabs>
      </w:pPr>
      <w:rPr>
        <w:rFonts w:ascii="Amnesty Trade Gothic Cn" w:hAnsi="Amnesty Trade Gothic Cn" w:cs="Times New Roman" w:hint="default"/>
        <w:b/>
        <w:i w:val="0"/>
        <w:sz w:val="18"/>
      </w:rPr>
    </w:lvl>
    <w:lvl w:ilvl="1">
      <w:start w:val="1"/>
      <w:numFmt w:val="lowerLetter"/>
      <w:lvlText w:val="%2."/>
      <w:lvlJc w:val="left"/>
      <w:pPr>
        <w:tabs>
          <w:tab w:val="num" w:pos="357"/>
        </w:tabs>
        <w:ind w:left="357"/>
      </w:pPr>
      <w:rPr>
        <w:rFonts w:cs="Times New Roman" w:hint="default"/>
        <w:b/>
        <w:i w:val="0"/>
      </w:rPr>
    </w:lvl>
    <w:lvl w:ilvl="2">
      <w:start w:val="1"/>
      <w:numFmt w:val="lowerRoman"/>
      <w:lvlText w:val="%3."/>
      <w:lvlJc w:val="left"/>
      <w:pPr>
        <w:tabs>
          <w:tab w:val="num" w:pos="357"/>
        </w:tabs>
        <w:ind w:left="714"/>
      </w:pPr>
      <w:rPr>
        <w:rFonts w:cs="Times New Roman" w:hint="default"/>
        <w:b/>
        <w:i w:val="0"/>
      </w:rPr>
    </w:lvl>
    <w:lvl w:ilvl="3">
      <w:start w:val="1"/>
      <w:numFmt w:val="decimal"/>
      <w:lvlText w:val="%4."/>
      <w:lvlJc w:val="left"/>
      <w:pPr>
        <w:tabs>
          <w:tab w:val="num" w:pos="357"/>
        </w:tabs>
        <w:ind w:left="714"/>
      </w:pPr>
      <w:rPr>
        <w:rFonts w:cs="Times New Roman" w:hint="default"/>
        <w:b/>
        <w:i w:val="0"/>
      </w:rPr>
    </w:lvl>
    <w:lvl w:ilvl="4">
      <w:start w:val="1"/>
      <w:numFmt w:val="decimal"/>
      <w:lvlText w:val="%5."/>
      <w:lvlJc w:val="left"/>
      <w:pPr>
        <w:tabs>
          <w:tab w:val="num" w:pos="357"/>
        </w:tabs>
        <w:ind w:left="714"/>
      </w:pPr>
      <w:rPr>
        <w:rFonts w:cs="Times New Roman" w:hint="default"/>
        <w:b/>
        <w:i w:val="0"/>
      </w:rPr>
    </w:lvl>
    <w:lvl w:ilvl="5">
      <w:start w:val="1"/>
      <w:numFmt w:val="decimal"/>
      <w:lvlText w:val="%6."/>
      <w:lvlJc w:val="left"/>
      <w:pPr>
        <w:tabs>
          <w:tab w:val="num" w:pos="357"/>
        </w:tabs>
        <w:ind w:left="714"/>
      </w:pPr>
      <w:rPr>
        <w:rFonts w:cs="Times New Roman" w:hint="default"/>
        <w:b/>
        <w:i w:val="0"/>
      </w:rPr>
    </w:lvl>
    <w:lvl w:ilvl="6">
      <w:start w:val="1"/>
      <w:numFmt w:val="decimal"/>
      <w:lvlText w:val="%7."/>
      <w:lvlJc w:val="left"/>
      <w:pPr>
        <w:tabs>
          <w:tab w:val="num" w:pos="357"/>
        </w:tabs>
        <w:ind w:left="714"/>
      </w:pPr>
      <w:rPr>
        <w:rFonts w:cs="Times New Roman" w:hint="default"/>
        <w:b/>
        <w:i w:val="0"/>
      </w:rPr>
    </w:lvl>
    <w:lvl w:ilvl="7">
      <w:start w:val="1"/>
      <w:numFmt w:val="decimal"/>
      <w:lvlText w:val="%8."/>
      <w:lvlJc w:val="left"/>
      <w:pPr>
        <w:tabs>
          <w:tab w:val="num" w:pos="357"/>
        </w:tabs>
        <w:ind w:left="714"/>
      </w:pPr>
      <w:rPr>
        <w:rFonts w:cs="Times New Roman" w:hint="default"/>
        <w:b/>
        <w:i w:val="0"/>
      </w:rPr>
    </w:lvl>
    <w:lvl w:ilvl="8">
      <w:start w:val="1"/>
      <w:numFmt w:val="decimal"/>
      <w:lvlText w:val="%9."/>
      <w:lvlJc w:val="left"/>
      <w:pPr>
        <w:tabs>
          <w:tab w:val="num" w:pos="357"/>
        </w:tabs>
        <w:ind w:left="714"/>
      </w:pPr>
      <w:rPr>
        <w:rFonts w:cs="Times New Roman" w:hint="default"/>
        <w:b/>
        <w:i w:val="0"/>
      </w:rPr>
    </w:lvl>
  </w:abstractNum>
  <w:abstractNum w:abstractNumId="19">
    <w:nsid w:val="31943E62"/>
    <w:multiLevelType w:val="multilevel"/>
    <w:tmpl w:val="5B58B218"/>
    <w:numStyleLink w:val="AIBulletList"/>
  </w:abstractNum>
  <w:abstractNum w:abstractNumId="20">
    <w:nsid w:val="34E44DDD"/>
    <w:multiLevelType w:val="multilevel"/>
    <w:tmpl w:val="3A4E5394"/>
    <w:lvl w:ilvl="0">
      <w:start w:val="1"/>
      <w:numFmt w:val="bullet"/>
      <w:lvlText w:val=""/>
      <w:lvlJc w:val="left"/>
      <w:pPr>
        <w:tabs>
          <w:tab w:val="num" w:pos="0"/>
        </w:tabs>
      </w:pPr>
      <w:rPr>
        <w:rFonts w:ascii="Wingdings" w:hAnsi="Wingdings" w:hint="default"/>
        <w:color w:val="999999"/>
        <w:sz w:val="14"/>
      </w:rPr>
    </w:lvl>
    <w:lvl w:ilvl="1">
      <w:start w:val="1"/>
      <w:numFmt w:val="bullet"/>
      <w:suff w:val="space"/>
      <w:lvlText w:val=""/>
      <w:lvlJc w:val="left"/>
      <w:pPr>
        <w:ind w:left="340" w:firstLine="20"/>
      </w:pPr>
      <w:rPr>
        <w:rFonts w:ascii="Wingdings" w:hAnsi="Wingdings" w:hint="default"/>
        <w:color w:val="999999"/>
        <w:sz w:val="14"/>
      </w:rPr>
    </w:lvl>
    <w:lvl w:ilvl="2">
      <w:start w:val="1"/>
      <w:numFmt w:val="bullet"/>
      <w:suff w:val="space"/>
      <w:lvlText w:val=""/>
      <w:lvlJc w:val="left"/>
      <w:pPr>
        <w:ind w:left="737" w:hanging="17"/>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21">
    <w:nsid w:val="42A74608"/>
    <w:multiLevelType w:val="multilevel"/>
    <w:tmpl w:val="E97238C4"/>
    <w:lvl w:ilvl="0">
      <w:start w:val="1"/>
      <w:numFmt w:val="decimal"/>
      <w:suff w:val="space"/>
      <w:lvlText w:val="%1."/>
      <w:lvlJc w:val="left"/>
      <w:rPr>
        <w:rFonts w:ascii="Amnesty Trade Gothic Cn" w:hAnsi="Amnesty Trade Gothic Cn" w:cs="Times New Roman" w:hint="default"/>
        <w:b/>
        <w:i w:val="0"/>
        <w:sz w:val="18"/>
      </w:rPr>
    </w:lvl>
    <w:lvl w:ilvl="1">
      <w:start w:val="1"/>
      <w:numFmt w:val="lowerLetter"/>
      <w:suff w:val="space"/>
      <w:lvlText w:val="%2."/>
      <w:lvlJc w:val="left"/>
      <w:pPr>
        <w:ind w:left="340"/>
      </w:pPr>
      <w:rPr>
        <w:rFonts w:cs="Times New Roman" w:hint="default"/>
        <w:b/>
        <w:i w:val="0"/>
      </w:rPr>
    </w:lvl>
    <w:lvl w:ilvl="2">
      <w:start w:val="1"/>
      <w:numFmt w:val="lowerRoman"/>
      <w:suff w:val="space"/>
      <w:lvlText w:val="%3."/>
      <w:lvlJc w:val="left"/>
      <w:pPr>
        <w:ind w:left="737" w:hanging="17"/>
      </w:pPr>
      <w:rPr>
        <w:rFonts w:cs="Times New Roman" w:hint="default"/>
        <w:b/>
        <w:i w:val="0"/>
      </w:rPr>
    </w:lvl>
    <w:lvl w:ilvl="3">
      <w:start w:val="1"/>
      <w:numFmt w:val="decimal"/>
      <w:suff w:val="space"/>
      <w:lvlText w:val="%4."/>
      <w:lvlJc w:val="left"/>
      <w:pPr>
        <w:ind w:left="1077" w:firstLine="3"/>
      </w:pPr>
      <w:rPr>
        <w:rFonts w:cs="Times New Roman" w:hint="default"/>
        <w:b/>
        <w:i w:val="0"/>
      </w:rPr>
    </w:lvl>
    <w:lvl w:ilvl="4">
      <w:start w:val="1"/>
      <w:numFmt w:val="decimal"/>
      <w:suff w:val="space"/>
      <w:lvlText w:val="%5."/>
      <w:lvlJc w:val="left"/>
      <w:pPr>
        <w:ind w:left="1077"/>
      </w:pPr>
      <w:rPr>
        <w:rFonts w:cs="Times New Roman" w:hint="default"/>
        <w:b/>
        <w:i w:val="0"/>
      </w:rPr>
    </w:lvl>
    <w:lvl w:ilvl="5">
      <w:start w:val="1"/>
      <w:numFmt w:val="decimal"/>
      <w:suff w:val="space"/>
      <w:lvlText w:val="%6."/>
      <w:lvlJc w:val="left"/>
      <w:pPr>
        <w:ind w:left="1077"/>
      </w:pPr>
      <w:rPr>
        <w:rFonts w:cs="Times New Roman" w:hint="default"/>
        <w:b/>
        <w:i w:val="0"/>
      </w:rPr>
    </w:lvl>
    <w:lvl w:ilvl="6">
      <w:start w:val="1"/>
      <w:numFmt w:val="decimal"/>
      <w:suff w:val="space"/>
      <w:lvlText w:val="%7."/>
      <w:lvlJc w:val="left"/>
      <w:pPr>
        <w:ind w:left="1077"/>
      </w:pPr>
      <w:rPr>
        <w:rFonts w:cs="Times New Roman" w:hint="default"/>
        <w:b/>
        <w:i w:val="0"/>
      </w:rPr>
    </w:lvl>
    <w:lvl w:ilvl="7">
      <w:start w:val="1"/>
      <w:numFmt w:val="decimal"/>
      <w:suff w:val="space"/>
      <w:lvlText w:val="%8."/>
      <w:lvlJc w:val="left"/>
      <w:pPr>
        <w:ind w:left="1077"/>
      </w:pPr>
      <w:rPr>
        <w:rFonts w:cs="Times New Roman" w:hint="default"/>
        <w:b/>
        <w:i w:val="0"/>
      </w:rPr>
    </w:lvl>
    <w:lvl w:ilvl="8">
      <w:start w:val="1"/>
      <w:numFmt w:val="decimal"/>
      <w:suff w:val="space"/>
      <w:lvlText w:val="%9."/>
      <w:lvlJc w:val="left"/>
      <w:pPr>
        <w:ind w:left="1077"/>
      </w:pPr>
      <w:rPr>
        <w:rFonts w:cs="Times New Roman" w:hint="default"/>
        <w:b/>
        <w:i w:val="0"/>
      </w:rPr>
    </w:lvl>
  </w:abstractNum>
  <w:abstractNum w:abstractNumId="22">
    <w:nsid w:val="456452DF"/>
    <w:multiLevelType w:val="multilevel"/>
    <w:tmpl w:val="5B58B218"/>
    <w:numStyleLink w:val="AIBulletList"/>
  </w:abstractNum>
  <w:abstractNum w:abstractNumId="23">
    <w:nsid w:val="4AFA1331"/>
    <w:multiLevelType w:val="multilevel"/>
    <w:tmpl w:val="958826D2"/>
    <w:lvl w:ilvl="0">
      <w:start w:val="1"/>
      <w:numFmt w:val="bullet"/>
      <w:lvlText w:val=""/>
      <w:lvlJc w:val="left"/>
      <w:pPr>
        <w:tabs>
          <w:tab w:val="num" w:pos="357"/>
        </w:tabs>
      </w:pPr>
      <w:rPr>
        <w:rFonts w:ascii="Wingdings" w:hAnsi="Wingdings" w:hint="default"/>
        <w:color w:val="999999"/>
        <w:sz w:val="14"/>
      </w:rPr>
    </w:lvl>
    <w:lvl w:ilvl="1">
      <w:start w:val="1"/>
      <w:numFmt w:val="bullet"/>
      <w:lvlText w:val=""/>
      <w:lvlJc w:val="left"/>
      <w:pPr>
        <w:tabs>
          <w:tab w:val="num" w:pos="357"/>
        </w:tabs>
        <w:ind w:left="357" w:firstLine="3"/>
      </w:pPr>
      <w:rPr>
        <w:rFonts w:ascii="Wingdings" w:hAnsi="Wingdings" w:hint="default"/>
        <w:color w:val="999999"/>
        <w:sz w:val="14"/>
      </w:rPr>
    </w:lvl>
    <w:lvl w:ilvl="2">
      <w:start w:val="1"/>
      <w:numFmt w:val="bullet"/>
      <w:lvlText w:val=""/>
      <w:lvlJc w:val="left"/>
      <w:pPr>
        <w:tabs>
          <w:tab w:val="num" w:pos="357"/>
        </w:tabs>
        <w:ind w:left="357" w:firstLine="357"/>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24">
    <w:nsid w:val="4E1E12A2"/>
    <w:multiLevelType w:val="multilevel"/>
    <w:tmpl w:val="5B58B218"/>
    <w:numStyleLink w:val="AIBulletList"/>
  </w:abstractNum>
  <w:abstractNum w:abstractNumId="25">
    <w:nsid w:val="526C33A0"/>
    <w:multiLevelType w:val="multilevel"/>
    <w:tmpl w:val="A60A3B66"/>
    <w:lvl w:ilvl="0">
      <w:start w:val="1"/>
      <w:numFmt w:val="bullet"/>
      <w:suff w:val="space"/>
      <w:lvlText w:val=""/>
      <w:lvlJc w:val="left"/>
      <w:rPr>
        <w:rFonts w:ascii="Wingdings" w:hAnsi="Wingdings" w:hint="default"/>
        <w:color w:val="999999"/>
        <w:sz w:val="14"/>
      </w:rPr>
    </w:lvl>
    <w:lvl w:ilvl="1">
      <w:start w:val="1"/>
      <w:numFmt w:val="bullet"/>
      <w:suff w:val="space"/>
      <w:lvlText w:val=""/>
      <w:lvlJc w:val="left"/>
      <w:pPr>
        <w:ind w:left="340" w:firstLine="20"/>
      </w:pPr>
      <w:rPr>
        <w:rFonts w:ascii="Wingdings" w:hAnsi="Wingdings" w:hint="default"/>
        <w:color w:val="999999"/>
        <w:sz w:val="14"/>
      </w:rPr>
    </w:lvl>
    <w:lvl w:ilvl="2">
      <w:start w:val="1"/>
      <w:numFmt w:val="bullet"/>
      <w:suff w:val="space"/>
      <w:lvlText w:val=""/>
      <w:lvlJc w:val="left"/>
      <w:pPr>
        <w:ind w:left="737" w:hanging="17"/>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26">
    <w:nsid w:val="544D628C"/>
    <w:multiLevelType w:val="multilevel"/>
    <w:tmpl w:val="ACB079DC"/>
    <w:lvl w:ilvl="0">
      <w:start w:val="1"/>
      <w:numFmt w:val="bullet"/>
      <w:lvlText w:val=""/>
      <w:lvlJc w:val="left"/>
      <w:pPr>
        <w:tabs>
          <w:tab w:val="num" w:pos="357"/>
        </w:tabs>
      </w:pPr>
      <w:rPr>
        <w:rFonts w:ascii="Wingdings" w:hAnsi="Wingdings" w:hint="default"/>
        <w:color w:val="999999"/>
        <w:sz w:val="14"/>
      </w:rPr>
    </w:lvl>
    <w:lvl w:ilvl="1">
      <w:start w:val="1"/>
      <w:numFmt w:val="bullet"/>
      <w:lvlText w:val=""/>
      <w:lvlJc w:val="left"/>
      <w:pPr>
        <w:tabs>
          <w:tab w:val="num" w:pos="357"/>
        </w:tabs>
        <w:ind w:left="357" w:firstLine="3"/>
      </w:pPr>
      <w:rPr>
        <w:rFonts w:ascii="Wingdings" w:hAnsi="Wingdings" w:hint="default"/>
        <w:color w:val="999999"/>
        <w:sz w:val="14"/>
      </w:rPr>
    </w:lvl>
    <w:lvl w:ilvl="2">
      <w:start w:val="1"/>
      <w:numFmt w:val="bullet"/>
      <w:lvlText w:val=""/>
      <w:lvlJc w:val="left"/>
      <w:pPr>
        <w:tabs>
          <w:tab w:val="num" w:pos="357"/>
        </w:tabs>
        <w:ind w:left="714"/>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27">
    <w:nsid w:val="557D6E90"/>
    <w:multiLevelType w:val="multilevel"/>
    <w:tmpl w:val="57C0F632"/>
    <w:lvl w:ilvl="0">
      <w:start w:val="1"/>
      <w:numFmt w:val="decimal"/>
      <w:lvlText w:val="%1."/>
      <w:lvlJc w:val="left"/>
      <w:pPr>
        <w:tabs>
          <w:tab w:val="num" w:pos="357"/>
        </w:tabs>
      </w:pPr>
      <w:rPr>
        <w:rFonts w:ascii="Amnesty Trade Gothic Cn" w:hAnsi="Amnesty Trade Gothic Cn" w:cs="Times New Roman" w:hint="default"/>
        <w:b/>
        <w:i w:val="0"/>
        <w:sz w:val="18"/>
      </w:rPr>
    </w:lvl>
    <w:lvl w:ilvl="1">
      <w:start w:val="1"/>
      <w:numFmt w:val="lowerLetter"/>
      <w:lvlText w:val="%2."/>
      <w:lvlJc w:val="left"/>
      <w:pPr>
        <w:tabs>
          <w:tab w:val="num" w:pos="714"/>
        </w:tabs>
        <w:ind w:left="340" w:firstLine="17"/>
      </w:pPr>
      <w:rPr>
        <w:rFonts w:cs="Times New Roman" w:hint="default"/>
        <w:b/>
        <w:i w:val="0"/>
      </w:rPr>
    </w:lvl>
    <w:lvl w:ilvl="2">
      <w:start w:val="1"/>
      <w:numFmt w:val="lowerRoman"/>
      <w:suff w:val="space"/>
      <w:lvlText w:val="%3."/>
      <w:lvlJc w:val="left"/>
      <w:pPr>
        <w:ind w:left="737" w:hanging="17"/>
      </w:pPr>
      <w:rPr>
        <w:rFonts w:cs="Times New Roman" w:hint="default"/>
        <w:b/>
        <w:i w:val="0"/>
      </w:rPr>
    </w:lvl>
    <w:lvl w:ilvl="3">
      <w:start w:val="1"/>
      <w:numFmt w:val="decimal"/>
      <w:suff w:val="space"/>
      <w:lvlText w:val="%4."/>
      <w:lvlJc w:val="left"/>
      <w:pPr>
        <w:ind w:left="1077" w:firstLine="3"/>
      </w:pPr>
      <w:rPr>
        <w:rFonts w:cs="Times New Roman" w:hint="default"/>
        <w:b/>
        <w:i w:val="0"/>
      </w:rPr>
    </w:lvl>
    <w:lvl w:ilvl="4">
      <w:start w:val="1"/>
      <w:numFmt w:val="decimal"/>
      <w:suff w:val="space"/>
      <w:lvlText w:val="%5."/>
      <w:lvlJc w:val="left"/>
      <w:pPr>
        <w:ind w:left="1077"/>
      </w:pPr>
      <w:rPr>
        <w:rFonts w:cs="Times New Roman" w:hint="default"/>
        <w:b/>
        <w:i w:val="0"/>
      </w:rPr>
    </w:lvl>
    <w:lvl w:ilvl="5">
      <w:start w:val="1"/>
      <w:numFmt w:val="decimal"/>
      <w:suff w:val="space"/>
      <w:lvlText w:val="%6."/>
      <w:lvlJc w:val="left"/>
      <w:pPr>
        <w:ind w:left="1077"/>
      </w:pPr>
      <w:rPr>
        <w:rFonts w:cs="Times New Roman" w:hint="default"/>
        <w:b/>
        <w:i w:val="0"/>
      </w:rPr>
    </w:lvl>
    <w:lvl w:ilvl="6">
      <w:start w:val="1"/>
      <w:numFmt w:val="decimal"/>
      <w:suff w:val="space"/>
      <w:lvlText w:val="%7."/>
      <w:lvlJc w:val="left"/>
      <w:pPr>
        <w:ind w:left="1077"/>
      </w:pPr>
      <w:rPr>
        <w:rFonts w:cs="Times New Roman" w:hint="default"/>
        <w:b/>
        <w:i w:val="0"/>
      </w:rPr>
    </w:lvl>
    <w:lvl w:ilvl="7">
      <w:start w:val="1"/>
      <w:numFmt w:val="decimal"/>
      <w:suff w:val="space"/>
      <w:lvlText w:val="%8."/>
      <w:lvlJc w:val="left"/>
      <w:pPr>
        <w:ind w:left="1077"/>
      </w:pPr>
      <w:rPr>
        <w:rFonts w:cs="Times New Roman" w:hint="default"/>
        <w:b/>
        <w:i w:val="0"/>
      </w:rPr>
    </w:lvl>
    <w:lvl w:ilvl="8">
      <w:start w:val="1"/>
      <w:numFmt w:val="decimal"/>
      <w:suff w:val="space"/>
      <w:lvlText w:val="%9."/>
      <w:lvlJc w:val="left"/>
      <w:pPr>
        <w:ind w:left="1077"/>
      </w:pPr>
      <w:rPr>
        <w:rFonts w:cs="Times New Roman" w:hint="default"/>
        <w:b/>
        <w:i w:val="0"/>
      </w:rPr>
    </w:lvl>
  </w:abstractNum>
  <w:abstractNum w:abstractNumId="28">
    <w:nsid w:val="5A07084D"/>
    <w:multiLevelType w:val="multilevel"/>
    <w:tmpl w:val="5B58B218"/>
    <w:numStyleLink w:val="AIBulletList"/>
  </w:abstractNum>
  <w:abstractNum w:abstractNumId="29">
    <w:nsid w:val="5EB76F89"/>
    <w:multiLevelType w:val="multilevel"/>
    <w:tmpl w:val="F9F01520"/>
    <w:lvl w:ilvl="0">
      <w:start w:val="1"/>
      <w:numFmt w:val="bullet"/>
      <w:lvlText w:val=""/>
      <w:lvlJc w:val="left"/>
      <w:pPr>
        <w:tabs>
          <w:tab w:val="num" w:pos="357"/>
        </w:tabs>
      </w:pPr>
      <w:rPr>
        <w:rFonts w:ascii="Wingdings" w:hAnsi="Wingdings" w:hint="default"/>
        <w:color w:val="999999"/>
        <w:sz w:val="14"/>
      </w:rPr>
    </w:lvl>
    <w:lvl w:ilvl="1">
      <w:start w:val="1"/>
      <w:numFmt w:val="bullet"/>
      <w:lvlText w:val=""/>
      <w:lvlJc w:val="left"/>
      <w:pPr>
        <w:tabs>
          <w:tab w:val="num" w:pos="357"/>
        </w:tabs>
        <w:ind w:left="357" w:firstLine="3"/>
      </w:pPr>
      <w:rPr>
        <w:rFonts w:ascii="Wingdings" w:hAnsi="Wingdings" w:hint="default"/>
        <w:color w:val="999999"/>
        <w:sz w:val="14"/>
      </w:rPr>
    </w:lvl>
    <w:lvl w:ilvl="2">
      <w:start w:val="1"/>
      <w:numFmt w:val="bullet"/>
      <w:lvlText w:val=""/>
      <w:lvlJc w:val="left"/>
      <w:pPr>
        <w:tabs>
          <w:tab w:val="num" w:pos="357"/>
        </w:tabs>
        <w:ind w:left="357" w:firstLine="357"/>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30">
    <w:nsid w:val="636B4DF8"/>
    <w:multiLevelType w:val="multilevel"/>
    <w:tmpl w:val="25CECD4E"/>
    <w:lvl w:ilvl="0">
      <w:start w:val="1"/>
      <w:numFmt w:val="bullet"/>
      <w:lvlText w:val=""/>
      <w:lvlJc w:val="left"/>
      <w:pPr>
        <w:tabs>
          <w:tab w:val="num" w:pos="357"/>
        </w:tabs>
      </w:pPr>
      <w:rPr>
        <w:rFonts w:ascii="Wingdings" w:hAnsi="Wingdings" w:hint="default"/>
        <w:color w:val="999999"/>
        <w:sz w:val="14"/>
      </w:rPr>
    </w:lvl>
    <w:lvl w:ilvl="1">
      <w:start w:val="1"/>
      <w:numFmt w:val="bullet"/>
      <w:lvlText w:val=""/>
      <w:lvlJc w:val="left"/>
      <w:pPr>
        <w:tabs>
          <w:tab w:val="num" w:pos="357"/>
        </w:tabs>
        <w:ind w:left="357" w:firstLine="3"/>
      </w:pPr>
      <w:rPr>
        <w:rFonts w:ascii="Wingdings" w:hAnsi="Wingdings" w:hint="default"/>
        <w:color w:val="999999"/>
        <w:sz w:val="14"/>
      </w:rPr>
    </w:lvl>
    <w:lvl w:ilvl="2">
      <w:start w:val="1"/>
      <w:numFmt w:val="bullet"/>
      <w:lvlText w:val=""/>
      <w:lvlJc w:val="left"/>
      <w:pPr>
        <w:tabs>
          <w:tab w:val="num" w:pos="357"/>
        </w:tabs>
        <w:ind w:left="714"/>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31">
    <w:nsid w:val="6D837B9E"/>
    <w:multiLevelType w:val="multilevel"/>
    <w:tmpl w:val="3EBAED6A"/>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2">
    <w:nsid w:val="73A71526"/>
    <w:multiLevelType w:val="multilevel"/>
    <w:tmpl w:val="57C0F632"/>
    <w:lvl w:ilvl="0">
      <w:start w:val="1"/>
      <w:numFmt w:val="decimal"/>
      <w:lvlText w:val="%1."/>
      <w:lvlJc w:val="left"/>
      <w:pPr>
        <w:tabs>
          <w:tab w:val="num" w:pos="357"/>
        </w:tabs>
      </w:pPr>
      <w:rPr>
        <w:rFonts w:ascii="Amnesty Trade Gothic Cn" w:hAnsi="Amnesty Trade Gothic Cn" w:cs="Times New Roman" w:hint="default"/>
        <w:b/>
        <w:i w:val="0"/>
        <w:sz w:val="18"/>
      </w:rPr>
    </w:lvl>
    <w:lvl w:ilvl="1">
      <w:start w:val="1"/>
      <w:numFmt w:val="lowerLetter"/>
      <w:lvlText w:val="%2."/>
      <w:lvlJc w:val="left"/>
      <w:pPr>
        <w:tabs>
          <w:tab w:val="num" w:pos="714"/>
        </w:tabs>
        <w:ind w:left="340" w:firstLine="17"/>
      </w:pPr>
      <w:rPr>
        <w:rFonts w:cs="Times New Roman" w:hint="default"/>
        <w:b/>
        <w:i w:val="0"/>
      </w:rPr>
    </w:lvl>
    <w:lvl w:ilvl="2">
      <w:start w:val="1"/>
      <w:numFmt w:val="lowerRoman"/>
      <w:suff w:val="space"/>
      <w:lvlText w:val="%3."/>
      <w:lvlJc w:val="left"/>
      <w:pPr>
        <w:ind w:left="737" w:hanging="17"/>
      </w:pPr>
      <w:rPr>
        <w:rFonts w:cs="Times New Roman" w:hint="default"/>
        <w:b/>
        <w:i w:val="0"/>
      </w:rPr>
    </w:lvl>
    <w:lvl w:ilvl="3">
      <w:start w:val="1"/>
      <w:numFmt w:val="decimal"/>
      <w:suff w:val="space"/>
      <w:lvlText w:val="%4."/>
      <w:lvlJc w:val="left"/>
      <w:pPr>
        <w:ind w:left="1077" w:firstLine="3"/>
      </w:pPr>
      <w:rPr>
        <w:rFonts w:cs="Times New Roman" w:hint="default"/>
        <w:b/>
        <w:i w:val="0"/>
      </w:rPr>
    </w:lvl>
    <w:lvl w:ilvl="4">
      <w:start w:val="1"/>
      <w:numFmt w:val="decimal"/>
      <w:suff w:val="space"/>
      <w:lvlText w:val="%5."/>
      <w:lvlJc w:val="left"/>
      <w:pPr>
        <w:ind w:left="1077"/>
      </w:pPr>
      <w:rPr>
        <w:rFonts w:cs="Times New Roman" w:hint="default"/>
        <w:b/>
        <w:i w:val="0"/>
      </w:rPr>
    </w:lvl>
    <w:lvl w:ilvl="5">
      <w:start w:val="1"/>
      <w:numFmt w:val="decimal"/>
      <w:suff w:val="space"/>
      <w:lvlText w:val="%6."/>
      <w:lvlJc w:val="left"/>
      <w:pPr>
        <w:ind w:left="1077"/>
      </w:pPr>
      <w:rPr>
        <w:rFonts w:cs="Times New Roman" w:hint="default"/>
        <w:b/>
        <w:i w:val="0"/>
      </w:rPr>
    </w:lvl>
    <w:lvl w:ilvl="6">
      <w:start w:val="1"/>
      <w:numFmt w:val="decimal"/>
      <w:suff w:val="space"/>
      <w:lvlText w:val="%7."/>
      <w:lvlJc w:val="left"/>
      <w:pPr>
        <w:ind w:left="1077"/>
      </w:pPr>
      <w:rPr>
        <w:rFonts w:cs="Times New Roman" w:hint="default"/>
        <w:b/>
        <w:i w:val="0"/>
      </w:rPr>
    </w:lvl>
    <w:lvl w:ilvl="7">
      <w:start w:val="1"/>
      <w:numFmt w:val="decimal"/>
      <w:suff w:val="space"/>
      <w:lvlText w:val="%8."/>
      <w:lvlJc w:val="left"/>
      <w:pPr>
        <w:ind w:left="1077"/>
      </w:pPr>
      <w:rPr>
        <w:rFonts w:cs="Times New Roman" w:hint="default"/>
        <w:b/>
        <w:i w:val="0"/>
      </w:rPr>
    </w:lvl>
    <w:lvl w:ilvl="8">
      <w:start w:val="1"/>
      <w:numFmt w:val="decimal"/>
      <w:suff w:val="space"/>
      <w:lvlText w:val="%9."/>
      <w:lvlJc w:val="left"/>
      <w:pPr>
        <w:ind w:left="1077"/>
      </w:pPr>
      <w:rPr>
        <w:rFonts w:cs="Times New Roman" w:hint="default"/>
        <w:b/>
        <w:i w:val="0"/>
      </w:rPr>
    </w:lvl>
  </w:abstractNum>
  <w:abstractNum w:abstractNumId="33">
    <w:nsid w:val="73FC6E17"/>
    <w:multiLevelType w:val="multilevel"/>
    <w:tmpl w:val="8212609C"/>
    <w:lvl w:ilvl="0">
      <w:start w:val="1"/>
      <w:numFmt w:val="bullet"/>
      <w:lvlText w:val=""/>
      <w:lvlJc w:val="left"/>
      <w:pPr>
        <w:tabs>
          <w:tab w:val="num" w:pos="357"/>
        </w:tabs>
      </w:pPr>
      <w:rPr>
        <w:rFonts w:ascii="Wingdings" w:hAnsi="Wingdings" w:hint="default"/>
        <w:color w:val="999999"/>
        <w:sz w:val="14"/>
      </w:rPr>
    </w:lvl>
    <w:lvl w:ilvl="1">
      <w:start w:val="1"/>
      <w:numFmt w:val="bullet"/>
      <w:lvlText w:val=""/>
      <w:lvlJc w:val="left"/>
      <w:pPr>
        <w:tabs>
          <w:tab w:val="num" w:pos="357"/>
        </w:tabs>
        <w:ind w:left="357" w:firstLine="3"/>
      </w:pPr>
      <w:rPr>
        <w:rFonts w:ascii="Wingdings" w:hAnsi="Wingdings" w:hint="default"/>
        <w:color w:val="999999"/>
        <w:sz w:val="14"/>
      </w:rPr>
    </w:lvl>
    <w:lvl w:ilvl="2">
      <w:start w:val="1"/>
      <w:numFmt w:val="bullet"/>
      <w:lvlText w:val=""/>
      <w:lvlJc w:val="left"/>
      <w:pPr>
        <w:tabs>
          <w:tab w:val="num" w:pos="357"/>
        </w:tabs>
        <w:ind w:left="714"/>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34">
    <w:nsid w:val="76A44978"/>
    <w:multiLevelType w:val="multilevel"/>
    <w:tmpl w:val="5B58B218"/>
    <w:numStyleLink w:val="AIBulletList"/>
  </w:abstractNum>
  <w:abstractNum w:abstractNumId="35">
    <w:nsid w:val="76A97347"/>
    <w:multiLevelType w:val="multilevel"/>
    <w:tmpl w:val="79787F56"/>
    <w:styleLink w:val="AINumberedList"/>
    <w:lvl w:ilvl="0">
      <w:start w:val="1"/>
      <w:numFmt w:val="decimal"/>
      <w:lvlText w:val="%1."/>
      <w:lvlJc w:val="left"/>
      <w:pPr>
        <w:tabs>
          <w:tab w:val="num" w:pos="357"/>
        </w:tabs>
      </w:pPr>
      <w:rPr>
        <w:rFonts w:ascii="Amnesty Trade Gothic Cn" w:hAnsi="Amnesty Trade Gothic Cn" w:cs="Times New Roman" w:hint="default"/>
        <w:b/>
        <w:i w:val="0"/>
        <w:color w:val="000000"/>
        <w:sz w:val="24"/>
        <w:szCs w:val="24"/>
      </w:rPr>
    </w:lvl>
    <w:lvl w:ilvl="1">
      <w:start w:val="1"/>
      <w:numFmt w:val="lowerLetter"/>
      <w:lvlText w:val="%2."/>
      <w:lvlJc w:val="left"/>
      <w:pPr>
        <w:tabs>
          <w:tab w:val="num" w:pos="357"/>
        </w:tabs>
        <w:ind w:left="357"/>
      </w:pPr>
      <w:rPr>
        <w:rFonts w:cs="Times New Roman" w:hint="default"/>
        <w:b/>
        <w:i w:val="0"/>
      </w:rPr>
    </w:lvl>
    <w:lvl w:ilvl="2">
      <w:start w:val="1"/>
      <w:numFmt w:val="lowerRoman"/>
      <w:lvlText w:val="%3."/>
      <w:lvlJc w:val="left"/>
      <w:pPr>
        <w:tabs>
          <w:tab w:val="num" w:pos="357"/>
        </w:tabs>
        <w:ind w:left="714"/>
      </w:pPr>
      <w:rPr>
        <w:rFonts w:cs="Times New Roman" w:hint="default"/>
        <w:b/>
        <w:i w:val="0"/>
      </w:rPr>
    </w:lvl>
    <w:lvl w:ilvl="3">
      <w:start w:val="1"/>
      <w:numFmt w:val="decimal"/>
      <w:lvlText w:val="%4."/>
      <w:lvlJc w:val="left"/>
      <w:pPr>
        <w:tabs>
          <w:tab w:val="num" w:pos="357"/>
        </w:tabs>
        <w:ind w:left="714"/>
      </w:pPr>
      <w:rPr>
        <w:rFonts w:cs="Times New Roman" w:hint="default"/>
        <w:b/>
        <w:i w:val="0"/>
      </w:rPr>
    </w:lvl>
    <w:lvl w:ilvl="4">
      <w:start w:val="1"/>
      <w:numFmt w:val="decimal"/>
      <w:lvlText w:val="%5."/>
      <w:lvlJc w:val="left"/>
      <w:pPr>
        <w:tabs>
          <w:tab w:val="num" w:pos="357"/>
        </w:tabs>
        <w:ind w:left="714"/>
      </w:pPr>
      <w:rPr>
        <w:rFonts w:cs="Times New Roman" w:hint="default"/>
        <w:b/>
        <w:i w:val="0"/>
      </w:rPr>
    </w:lvl>
    <w:lvl w:ilvl="5">
      <w:start w:val="1"/>
      <w:numFmt w:val="decimal"/>
      <w:lvlText w:val="%6."/>
      <w:lvlJc w:val="left"/>
      <w:pPr>
        <w:tabs>
          <w:tab w:val="num" w:pos="357"/>
        </w:tabs>
        <w:ind w:left="714"/>
      </w:pPr>
      <w:rPr>
        <w:rFonts w:cs="Times New Roman" w:hint="default"/>
        <w:b/>
        <w:i w:val="0"/>
      </w:rPr>
    </w:lvl>
    <w:lvl w:ilvl="6">
      <w:start w:val="1"/>
      <w:numFmt w:val="decimal"/>
      <w:lvlText w:val="%7."/>
      <w:lvlJc w:val="left"/>
      <w:pPr>
        <w:tabs>
          <w:tab w:val="num" w:pos="357"/>
        </w:tabs>
        <w:ind w:left="714"/>
      </w:pPr>
      <w:rPr>
        <w:rFonts w:cs="Times New Roman" w:hint="default"/>
        <w:b/>
        <w:i w:val="0"/>
      </w:rPr>
    </w:lvl>
    <w:lvl w:ilvl="7">
      <w:start w:val="1"/>
      <w:numFmt w:val="decimal"/>
      <w:lvlText w:val="%8."/>
      <w:lvlJc w:val="left"/>
      <w:pPr>
        <w:tabs>
          <w:tab w:val="num" w:pos="357"/>
        </w:tabs>
        <w:ind w:left="714"/>
      </w:pPr>
      <w:rPr>
        <w:rFonts w:cs="Times New Roman" w:hint="default"/>
        <w:b/>
        <w:i w:val="0"/>
      </w:rPr>
    </w:lvl>
    <w:lvl w:ilvl="8">
      <w:start w:val="1"/>
      <w:numFmt w:val="decimal"/>
      <w:lvlText w:val="%9."/>
      <w:lvlJc w:val="left"/>
      <w:pPr>
        <w:tabs>
          <w:tab w:val="num" w:pos="357"/>
        </w:tabs>
        <w:ind w:left="714"/>
      </w:pPr>
      <w:rPr>
        <w:rFonts w:cs="Times New Roman" w:hint="default"/>
        <w:b/>
        <w:i w:val="0"/>
      </w:rPr>
    </w:lvl>
  </w:abstractNum>
  <w:abstractNum w:abstractNumId="36">
    <w:nsid w:val="78565AC3"/>
    <w:multiLevelType w:val="multilevel"/>
    <w:tmpl w:val="4EEAC7A8"/>
    <w:lvl w:ilvl="0">
      <w:start w:val="1"/>
      <w:numFmt w:val="bullet"/>
      <w:lvlText w:val=""/>
      <w:lvlJc w:val="left"/>
      <w:pPr>
        <w:tabs>
          <w:tab w:val="num" w:pos="357"/>
        </w:tabs>
      </w:pPr>
      <w:rPr>
        <w:rFonts w:ascii="Wingdings" w:hAnsi="Wingdings" w:hint="default"/>
        <w:color w:val="999999"/>
        <w:sz w:val="14"/>
      </w:rPr>
    </w:lvl>
    <w:lvl w:ilvl="1">
      <w:start w:val="1"/>
      <w:numFmt w:val="bullet"/>
      <w:lvlText w:val=""/>
      <w:lvlJc w:val="left"/>
      <w:pPr>
        <w:tabs>
          <w:tab w:val="num" w:pos="357"/>
        </w:tabs>
        <w:ind w:left="357" w:firstLine="3"/>
      </w:pPr>
      <w:rPr>
        <w:rFonts w:ascii="Wingdings" w:hAnsi="Wingdings" w:hint="default"/>
        <w:color w:val="999999"/>
        <w:sz w:val="14"/>
      </w:rPr>
    </w:lvl>
    <w:lvl w:ilvl="2">
      <w:start w:val="1"/>
      <w:numFmt w:val="bullet"/>
      <w:lvlText w:val=""/>
      <w:lvlJc w:val="left"/>
      <w:pPr>
        <w:tabs>
          <w:tab w:val="num" w:pos="357"/>
        </w:tabs>
        <w:ind w:left="714"/>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37">
    <w:nsid w:val="7A2A6CF1"/>
    <w:multiLevelType w:val="multilevel"/>
    <w:tmpl w:val="2D685644"/>
    <w:lvl w:ilvl="0">
      <w:start w:val="1"/>
      <w:numFmt w:val="bullet"/>
      <w:lvlText w:val=""/>
      <w:lvlJc w:val="left"/>
      <w:pPr>
        <w:tabs>
          <w:tab w:val="num" w:pos="357"/>
        </w:tabs>
      </w:pPr>
      <w:rPr>
        <w:rFonts w:ascii="Wingdings" w:hAnsi="Wingdings" w:hint="default"/>
        <w:color w:val="999999"/>
        <w:sz w:val="14"/>
      </w:rPr>
    </w:lvl>
    <w:lvl w:ilvl="1">
      <w:start w:val="1"/>
      <w:numFmt w:val="bullet"/>
      <w:lvlText w:val=""/>
      <w:lvlJc w:val="left"/>
      <w:pPr>
        <w:tabs>
          <w:tab w:val="num" w:pos="357"/>
        </w:tabs>
        <w:ind w:left="357" w:firstLine="3"/>
      </w:pPr>
      <w:rPr>
        <w:rFonts w:ascii="Wingdings" w:hAnsi="Wingdings" w:hint="default"/>
        <w:color w:val="999999"/>
        <w:sz w:val="14"/>
      </w:rPr>
    </w:lvl>
    <w:lvl w:ilvl="2">
      <w:start w:val="1"/>
      <w:numFmt w:val="bullet"/>
      <w:lvlText w:val=""/>
      <w:lvlJc w:val="left"/>
      <w:pPr>
        <w:tabs>
          <w:tab w:val="num" w:pos="357"/>
        </w:tabs>
        <w:ind w:left="357" w:firstLine="357"/>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38">
    <w:nsid w:val="7ACC2418"/>
    <w:multiLevelType w:val="multilevel"/>
    <w:tmpl w:val="5B58B218"/>
    <w:styleLink w:val="AIBulletList"/>
    <w:lvl w:ilvl="0">
      <w:start w:val="1"/>
      <w:numFmt w:val="bullet"/>
      <w:lvlText w:val=""/>
      <w:lvlJc w:val="left"/>
      <w:pPr>
        <w:tabs>
          <w:tab w:val="num" w:pos="357"/>
        </w:tabs>
      </w:pPr>
      <w:rPr>
        <w:rFonts w:ascii="Wingdings" w:hAnsi="Wingdings" w:hint="default"/>
        <w:b/>
        <w:color w:val="999999"/>
        <w:sz w:val="14"/>
      </w:rPr>
    </w:lvl>
    <w:lvl w:ilvl="1">
      <w:start w:val="1"/>
      <w:numFmt w:val="bullet"/>
      <w:lvlText w:val=""/>
      <w:lvlJc w:val="left"/>
      <w:pPr>
        <w:tabs>
          <w:tab w:val="num" w:pos="357"/>
        </w:tabs>
        <w:ind w:left="357" w:firstLine="3"/>
      </w:pPr>
      <w:rPr>
        <w:rFonts w:ascii="Wingdings" w:hAnsi="Wingdings" w:hint="default"/>
        <w:b/>
        <w:i w:val="0"/>
        <w:color w:val="999999"/>
        <w:sz w:val="14"/>
      </w:rPr>
    </w:lvl>
    <w:lvl w:ilvl="2">
      <w:start w:val="1"/>
      <w:numFmt w:val="bullet"/>
      <w:lvlText w:val=""/>
      <w:lvlJc w:val="left"/>
      <w:pPr>
        <w:tabs>
          <w:tab w:val="num" w:pos="357"/>
        </w:tabs>
        <w:ind w:left="714"/>
      </w:pPr>
      <w:rPr>
        <w:rFonts w:ascii="Wingdings" w:hAnsi="Wingdings" w:hint="default"/>
        <w:b/>
        <w:i w:val="0"/>
        <w:color w:val="999999"/>
        <w:sz w:val="14"/>
      </w:rPr>
    </w:lvl>
    <w:lvl w:ilvl="3">
      <w:start w:val="1"/>
      <w:numFmt w:val="bullet"/>
      <w:lvlText w:val=""/>
      <w:lvlJc w:val="left"/>
      <w:pPr>
        <w:tabs>
          <w:tab w:val="num" w:pos="357"/>
        </w:tabs>
        <w:ind w:left="714"/>
      </w:pPr>
      <w:rPr>
        <w:rFonts w:ascii="Wingdings" w:hAnsi="Wingdings" w:hint="default"/>
        <w:b/>
        <w:i w:val="0"/>
        <w:color w:val="999999"/>
        <w:sz w:val="14"/>
      </w:rPr>
    </w:lvl>
    <w:lvl w:ilvl="4">
      <w:start w:val="1"/>
      <w:numFmt w:val="bullet"/>
      <w:lvlText w:val=""/>
      <w:lvlJc w:val="left"/>
      <w:pPr>
        <w:tabs>
          <w:tab w:val="num" w:pos="357"/>
        </w:tabs>
        <w:ind w:left="714"/>
      </w:pPr>
      <w:rPr>
        <w:rFonts w:ascii="Wingdings" w:hAnsi="Wingdings" w:hint="default"/>
        <w:b/>
        <w:i w:val="0"/>
        <w:color w:val="999999"/>
        <w:sz w:val="14"/>
      </w:rPr>
    </w:lvl>
    <w:lvl w:ilvl="5">
      <w:start w:val="1"/>
      <w:numFmt w:val="bullet"/>
      <w:lvlText w:val=""/>
      <w:lvlJc w:val="left"/>
      <w:pPr>
        <w:tabs>
          <w:tab w:val="num" w:pos="357"/>
        </w:tabs>
        <w:ind w:left="714"/>
      </w:pPr>
      <w:rPr>
        <w:rFonts w:ascii="Wingdings" w:hAnsi="Wingdings" w:hint="default"/>
        <w:b/>
        <w:i w:val="0"/>
        <w:color w:val="999999"/>
        <w:sz w:val="14"/>
      </w:rPr>
    </w:lvl>
    <w:lvl w:ilvl="6">
      <w:start w:val="1"/>
      <w:numFmt w:val="bullet"/>
      <w:lvlText w:val=""/>
      <w:lvlJc w:val="left"/>
      <w:pPr>
        <w:tabs>
          <w:tab w:val="num" w:pos="357"/>
        </w:tabs>
        <w:ind w:left="714"/>
      </w:pPr>
      <w:rPr>
        <w:rFonts w:ascii="Wingdings" w:hAnsi="Wingdings" w:hint="default"/>
        <w:b/>
        <w:i w:val="0"/>
        <w:color w:val="999999"/>
        <w:sz w:val="14"/>
      </w:rPr>
    </w:lvl>
    <w:lvl w:ilvl="7">
      <w:start w:val="1"/>
      <w:numFmt w:val="bullet"/>
      <w:lvlText w:val=""/>
      <w:lvlJc w:val="left"/>
      <w:pPr>
        <w:tabs>
          <w:tab w:val="num" w:pos="357"/>
        </w:tabs>
        <w:ind w:left="714"/>
      </w:pPr>
      <w:rPr>
        <w:rFonts w:ascii="Wingdings" w:hAnsi="Wingdings" w:hint="default"/>
        <w:b/>
        <w:i w:val="0"/>
        <w:color w:val="999999"/>
        <w:sz w:val="14"/>
      </w:rPr>
    </w:lvl>
    <w:lvl w:ilvl="8">
      <w:start w:val="1"/>
      <w:numFmt w:val="bullet"/>
      <w:lvlText w:val=""/>
      <w:lvlJc w:val="left"/>
      <w:pPr>
        <w:tabs>
          <w:tab w:val="num" w:pos="357"/>
        </w:tabs>
        <w:ind w:left="714"/>
      </w:pPr>
      <w:rPr>
        <w:rFonts w:ascii="Wingdings" w:hAnsi="Wingdings" w:hint="default"/>
        <w:b/>
        <w:i w:val="0"/>
        <w:color w:val="999999"/>
        <w:sz w:val="14"/>
      </w:rPr>
    </w:lvl>
  </w:abstractNum>
  <w:abstractNum w:abstractNumId="39">
    <w:nsid w:val="7F960435"/>
    <w:multiLevelType w:val="multilevel"/>
    <w:tmpl w:val="5B58B218"/>
    <w:numStyleLink w:val="AIBulletList"/>
  </w:abstractNum>
  <w:num w:numId="1">
    <w:abstractNumId w:val="0"/>
  </w:num>
  <w:num w:numId="2">
    <w:abstractNumId w:val="1"/>
  </w:num>
  <w:num w:numId="3">
    <w:abstractNumId w:val="2"/>
  </w:num>
  <w:num w:numId="4">
    <w:abstractNumId w:val="14"/>
  </w:num>
  <w:num w:numId="5">
    <w:abstractNumId w:val="10"/>
  </w:num>
  <w:num w:numId="6">
    <w:abstractNumId w:val="7"/>
  </w:num>
  <w:num w:numId="7">
    <w:abstractNumId w:val="8"/>
  </w:num>
  <w:num w:numId="8">
    <w:abstractNumId w:val="25"/>
  </w:num>
  <w:num w:numId="9">
    <w:abstractNumId w:val="20"/>
  </w:num>
  <w:num w:numId="10">
    <w:abstractNumId w:val="4"/>
  </w:num>
  <w:num w:numId="11">
    <w:abstractNumId w:val="13"/>
  </w:num>
  <w:num w:numId="12">
    <w:abstractNumId w:val="5"/>
  </w:num>
  <w:num w:numId="13">
    <w:abstractNumId w:val="36"/>
  </w:num>
  <w:num w:numId="14">
    <w:abstractNumId w:val="16"/>
  </w:num>
  <w:num w:numId="15">
    <w:abstractNumId w:val="26"/>
  </w:num>
  <w:num w:numId="16">
    <w:abstractNumId w:val="30"/>
  </w:num>
  <w:num w:numId="17">
    <w:abstractNumId w:val="37"/>
  </w:num>
  <w:num w:numId="18">
    <w:abstractNumId w:val="29"/>
  </w:num>
  <w:num w:numId="19">
    <w:abstractNumId w:val="23"/>
  </w:num>
  <w:num w:numId="20">
    <w:abstractNumId w:val="21"/>
  </w:num>
  <w:num w:numId="21">
    <w:abstractNumId w:val="27"/>
  </w:num>
  <w:num w:numId="22">
    <w:abstractNumId w:val="33"/>
  </w:num>
  <w:num w:numId="23">
    <w:abstractNumId w:val="32"/>
  </w:num>
  <w:num w:numId="24">
    <w:abstractNumId w:val="11"/>
  </w:num>
  <w:num w:numId="25">
    <w:abstractNumId w:val="18"/>
  </w:num>
  <w:num w:numId="26">
    <w:abstractNumId w:val="38"/>
  </w:num>
  <w:num w:numId="27">
    <w:abstractNumId w:val="9"/>
  </w:num>
  <w:num w:numId="28">
    <w:abstractNumId w:val="28"/>
  </w:num>
  <w:num w:numId="29">
    <w:abstractNumId w:val="15"/>
  </w:num>
  <w:num w:numId="30">
    <w:abstractNumId w:val="35"/>
  </w:num>
  <w:num w:numId="31">
    <w:abstractNumId w:val="12"/>
  </w:num>
  <w:num w:numId="32">
    <w:abstractNumId w:val="31"/>
  </w:num>
  <w:num w:numId="33">
    <w:abstractNumId w:val="3"/>
  </w:num>
  <w:num w:numId="34">
    <w:abstractNumId w:val="34"/>
  </w:num>
  <w:num w:numId="35">
    <w:abstractNumId w:val="22"/>
  </w:num>
  <w:num w:numId="36">
    <w:abstractNumId w:val="39"/>
  </w:num>
  <w:num w:numId="37">
    <w:abstractNumId w:val="24"/>
  </w:num>
  <w:num w:numId="38">
    <w:abstractNumId w:val="17"/>
  </w:num>
  <w:num w:numId="39">
    <w:abstractNumId w:val="19"/>
  </w:num>
  <w:num w:numId="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57"/>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pos w:val="sectEnd"/>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CBA"/>
    <w:rsid w:val="0000500A"/>
    <w:rsid w:val="00013F07"/>
    <w:rsid w:val="00022540"/>
    <w:rsid w:val="00025B55"/>
    <w:rsid w:val="00032461"/>
    <w:rsid w:val="00062A30"/>
    <w:rsid w:val="00092096"/>
    <w:rsid w:val="000A1AB5"/>
    <w:rsid w:val="000B0E17"/>
    <w:rsid w:val="000B28F3"/>
    <w:rsid w:val="000C5ADA"/>
    <w:rsid w:val="000C6C1C"/>
    <w:rsid w:val="000D1D9A"/>
    <w:rsid w:val="000F0007"/>
    <w:rsid w:val="001011BA"/>
    <w:rsid w:val="001151EC"/>
    <w:rsid w:val="0011579A"/>
    <w:rsid w:val="00162298"/>
    <w:rsid w:val="00171FAA"/>
    <w:rsid w:val="00180B32"/>
    <w:rsid w:val="001A1321"/>
    <w:rsid w:val="001B6144"/>
    <w:rsid w:val="001C51CA"/>
    <w:rsid w:val="00221079"/>
    <w:rsid w:val="002451ED"/>
    <w:rsid w:val="00245655"/>
    <w:rsid w:val="00253532"/>
    <w:rsid w:val="002639C3"/>
    <w:rsid w:val="002A127E"/>
    <w:rsid w:val="002A4C7D"/>
    <w:rsid w:val="002B137E"/>
    <w:rsid w:val="002C37B4"/>
    <w:rsid w:val="003070EF"/>
    <w:rsid w:val="00315CAB"/>
    <w:rsid w:val="0034186D"/>
    <w:rsid w:val="003521FA"/>
    <w:rsid w:val="0035327E"/>
    <w:rsid w:val="003B4588"/>
    <w:rsid w:val="003E781B"/>
    <w:rsid w:val="004027CF"/>
    <w:rsid w:val="00464128"/>
    <w:rsid w:val="0047076A"/>
    <w:rsid w:val="00470A72"/>
    <w:rsid w:val="004A2E46"/>
    <w:rsid w:val="004B1B46"/>
    <w:rsid w:val="004B7A6C"/>
    <w:rsid w:val="004C0661"/>
    <w:rsid w:val="004E169F"/>
    <w:rsid w:val="004F0931"/>
    <w:rsid w:val="0051444C"/>
    <w:rsid w:val="0052511E"/>
    <w:rsid w:val="005260B6"/>
    <w:rsid w:val="00533EE6"/>
    <w:rsid w:val="00535B1B"/>
    <w:rsid w:val="005407DE"/>
    <w:rsid w:val="00557EB7"/>
    <w:rsid w:val="0057249E"/>
    <w:rsid w:val="00574CC8"/>
    <w:rsid w:val="00577060"/>
    <w:rsid w:val="00580EE5"/>
    <w:rsid w:val="0059554B"/>
    <w:rsid w:val="005B4A41"/>
    <w:rsid w:val="005C3139"/>
    <w:rsid w:val="005D1A79"/>
    <w:rsid w:val="005E5D20"/>
    <w:rsid w:val="005E7207"/>
    <w:rsid w:val="005F3606"/>
    <w:rsid w:val="00602F51"/>
    <w:rsid w:val="00640D32"/>
    <w:rsid w:val="0066172F"/>
    <w:rsid w:val="00670965"/>
    <w:rsid w:val="006768BF"/>
    <w:rsid w:val="00691C2A"/>
    <w:rsid w:val="00695D97"/>
    <w:rsid w:val="006B1EBF"/>
    <w:rsid w:val="006B2B70"/>
    <w:rsid w:val="006C16CE"/>
    <w:rsid w:val="00723001"/>
    <w:rsid w:val="00726498"/>
    <w:rsid w:val="00727A99"/>
    <w:rsid w:val="007321BD"/>
    <w:rsid w:val="0077060D"/>
    <w:rsid w:val="0077125B"/>
    <w:rsid w:val="00771940"/>
    <w:rsid w:val="0078045D"/>
    <w:rsid w:val="00786F3A"/>
    <w:rsid w:val="007C7F1F"/>
    <w:rsid w:val="007E0910"/>
    <w:rsid w:val="007E7456"/>
    <w:rsid w:val="0080103C"/>
    <w:rsid w:val="00826312"/>
    <w:rsid w:val="0086333C"/>
    <w:rsid w:val="00865824"/>
    <w:rsid w:val="008B584E"/>
    <w:rsid w:val="00947A19"/>
    <w:rsid w:val="009624C7"/>
    <w:rsid w:val="00982544"/>
    <w:rsid w:val="00A06B14"/>
    <w:rsid w:val="00A2699E"/>
    <w:rsid w:val="00A62A67"/>
    <w:rsid w:val="00A65A98"/>
    <w:rsid w:val="00A75017"/>
    <w:rsid w:val="00A85B7F"/>
    <w:rsid w:val="00A96E32"/>
    <w:rsid w:val="00AA189C"/>
    <w:rsid w:val="00B072A2"/>
    <w:rsid w:val="00B512C4"/>
    <w:rsid w:val="00B52929"/>
    <w:rsid w:val="00B6765C"/>
    <w:rsid w:val="00B75FBA"/>
    <w:rsid w:val="00B77EDD"/>
    <w:rsid w:val="00BB586B"/>
    <w:rsid w:val="00BC4C43"/>
    <w:rsid w:val="00BD5B66"/>
    <w:rsid w:val="00BE1F83"/>
    <w:rsid w:val="00BE797E"/>
    <w:rsid w:val="00BE7FD6"/>
    <w:rsid w:val="00C5605A"/>
    <w:rsid w:val="00CA1F6D"/>
    <w:rsid w:val="00CA4292"/>
    <w:rsid w:val="00CB053B"/>
    <w:rsid w:val="00CB352F"/>
    <w:rsid w:val="00CB3802"/>
    <w:rsid w:val="00CC7E9D"/>
    <w:rsid w:val="00D26B22"/>
    <w:rsid w:val="00D32CBA"/>
    <w:rsid w:val="00D3431C"/>
    <w:rsid w:val="00D35685"/>
    <w:rsid w:val="00D54BCD"/>
    <w:rsid w:val="00D649F2"/>
    <w:rsid w:val="00D85DA5"/>
    <w:rsid w:val="00D90DAF"/>
    <w:rsid w:val="00DE6FAC"/>
    <w:rsid w:val="00DF0354"/>
    <w:rsid w:val="00E052FB"/>
    <w:rsid w:val="00E1436F"/>
    <w:rsid w:val="00E25D16"/>
    <w:rsid w:val="00E42145"/>
    <w:rsid w:val="00E4789E"/>
    <w:rsid w:val="00E47C2B"/>
    <w:rsid w:val="00E5133E"/>
    <w:rsid w:val="00E552F4"/>
    <w:rsid w:val="00E91CDD"/>
    <w:rsid w:val="00EA5F1B"/>
    <w:rsid w:val="00EB6DC1"/>
    <w:rsid w:val="00ED48B1"/>
    <w:rsid w:val="00ED5C45"/>
    <w:rsid w:val="00EE443B"/>
    <w:rsid w:val="00EE5863"/>
    <w:rsid w:val="00EE66DA"/>
    <w:rsid w:val="00EF0FF2"/>
    <w:rsid w:val="00F10D98"/>
    <w:rsid w:val="00F15D23"/>
    <w:rsid w:val="00F16E1B"/>
    <w:rsid w:val="00F455D2"/>
    <w:rsid w:val="00F46AAC"/>
    <w:rsid w:val="00F528DB"/>
    <w:rsid w:val="00F752A3"/>
    <w:rsid w:val="00F85AF9"/>
    <w:rsid w:val="00F86786"/>
    <w:rsid w:val="00FD5BBC"/>
    <w:rsid w:val="00FF2A1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8"/>
    <o:shapelayout v:ext="edit">
      <o:idmap v:ext="edit" data="1"/>
    </o:shapelayout>
  </w:shapeDefaults>
  <w:decimalSymbol w:val="."/>
  <w:listSeparator w:val=","/>
  <w14:docId w14:val="0D6A5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2CBA"/>
    <w:pPr>
      <w:widowControl w:val="0"/>
      <w:suppressAutoHyphens/>
      <w:spacing w:after="246" w:line="240" w:lineRule="atLeast"/>
    </w:pPr>
    <w:rPr>
      <w:rFonts w:ascii="Amnesty Trade Gothic" w:eastAsia="MS Mincho" w:hAnsi="Amnesty Trade Gothic"/>
      <w:color w:val="000000"/>
      <w:sz w:val="18"/>
      <w:szCs w:val="24"/>
      <w:lang w:eastAsia="ar-SA"/>
    </w:rPr>
  </w:style>
  <w:style w:type="paragraph" w:styleId="Heading1">
    <w:name w:val="heading 1"/>
    <w:basedOn w:val="Normal"/>
    <w:next w:val="Normal"/>
    <w:link w:val="Heading1Char"/>
    <w:qFormat/>
    <w:rsid w:val="00464128"/>
    <w:pPr>
      <w:keepNext/>
      <w:widowControl/>
      <w:numPr>
        <w:numId w:val="1"/>
      </w:numPr>
      <w:spacing w:line="560" w:lineRule="atLeast"/>
      <w:outlineLvl w:val="0"/>
    </w:pPr>
    <w:rPr>
      <w:rFonts w:ascii="Amnesty Trade Gothic Cn" w:eastAsia="Times New Roman" w:hAnsi="Amnesty Trade Gothic Cn"/>
      <w:b/>
      <w:caps/>
      <w:kern w:val="1"/>
      <w:sz w:val="56"/>
      <w:szCs w:val="32"/>
    </w:rPr>
  </w:style>
  <w:style w:type="paragraph" w:styleId="Heading2">
    <w:name w:val="heading 2"/>
    <w:basedOn w:val="Normal"/>
    <w:next w:val="Normal"/>
    <w:link w:val="Heading2Char"/>
    <w:qFormat/>
    <w:rsid w:val="00574CC8"/>
    <w:pPr>
      <w:keepNext/>
      <w:widowControl/>
      <w:numPr>
        <w:ilvl w:val="1"/>
        <w:numId w:val="1"/>
      </w:numPr>
      <w:spacing w:after="0"/>
      <w:outlineLvl w:val="1"/>
    </w:pPr>
    <w:rPr>
      <w:rFonts w:ascii="Amnesty Trade Gothic Cn" w:eastAsia="Times New Roman" w:hAnsi="Amnesty Trade Gothic Cn"/>
      <w:caps/>
      <w:sz w:val="26"/>
      <w:szCs w:val="28"/>
    </w:rPr>
  </w:style>
  <w:style w:type="paragraph" w:styleId="Heading3">
    <w:name w:val="heading 3"/>
    <w:basedOn w:val="Normal"/>
    <w:next w:val="Normal"/>
    <w:link w:val="Heading3Char"/>
    <w:qFormat/>
    <w:rsid w:val="00574CC8"/>
    <w:pPr>
      <w:keepNext/>
      <w:widowControl/>
      <w:numPr>
        <w:ilvl w:val="2"/>
        <w:numId w:val="1"/>
      </w:numPr>
      <w:spacing w:after="0"/>
      <w:outlineLvl w:val="2"/>
    </w:pPr>
    <w:rPr>
      <w:rFonts w:ascii="Amnesty Trade Gothic Cn" w:eastAsia="Times New Roman" w:hAnsi="Amnesty Trade Gothic Cn"/>
      <w:caps/>
      <w:sz w:val="20"/>
      <w:szCs w:val="26"/>
    </w:rPr>
  </w:style>
  <w:style w:type="paragraph" w:styleId="Heading4">
    <w:name w:val="heading 4"/>
    <w:basedOn w:val="Normal"/>
    <w:next w:val="Normal"/>
    <w:link w:val="Heading4Char"/>
    <w:qFormat/>
    <w:rsid w:val="005C3139"/>
    <w:pPr>
      <w:numPr>
        <w:ilvl w:val="3"/>
        <w:numId w:val="1"/>
      </w:numPr>
      <w:outlineLvl w:val="3"/>
    </w:pPr>
    <w:rPr>
      <w:rFonts w:eastAsia="Times New Roman"/>
    </w:rPr>
  </w:style>
  <w:style w:type="paragraph" w:styleId="Heading5">
    <w:name w:val="heading 5"/>
    <w:basedOn w:val="Heading4"/>
    <w:next w:val="Normal"/>
    <w:link w:val="Heading5Char"/>
    <w:qFormat/>
    <w:rsid w:val="005C3139"/>
    <w:pPr>
      <w:numPr>
        <w:ilvl w:val="4"/>
      </w:numPr>
      <w:outlineLvl w:val="4"/>
    </w:pPr>
  </w:style>
  <w:style w:type="paragraph" w:styleId="Heading6">
    <w:name w:val="heading 6"/>
    <w:basedOn w:val="Heading5"/>
    <w:next w:val="Normal"/>
    <w:link w:val="Heading6Char"/>
    <w:qFormat/>
    <w:rsid w:val="005C3139"/>
    <w:pPr>
      <w:numPr>
        <w:ilvl w:val="5"/>
      </w:numPr>
      <w:outlineLvl w:val="5"/>
    </w:pPr>
  </w:style>
  <w:style w:type="paragraph" w:styleId="Heading7">
    <w:name w:val="heading 7"/>
    <w:basedOn w:val="Heading6"/>
    <w:next w:val="Normal"/>
    <w:link w:val="Heading7Char"/>
    <w:qFormat/>
    <w:rsid w:val="005C3139"/>
    <w:pPr>
      <w:numPr>
        <w:ilvl w:val="6"/>
      </w:numPr>
      <w:outlineLvl w:val="6"/>
    </w:pPr>
  </w:style>
  <w:style w:type="paragraph" w:styleId="Heading8">
    <w:name w:val="heading 8"/>
    <w:basedOn w:val="Heading7"/>
    <w:next w:val="Normal"/>
    <w:link w:val="Heading8Char"/>
    <w:qFormat/>
    <w:rsid w:val="005C3139"/>
    <w:pPr>
      <w:numPr>
        <w:ilvl w:val="7"/>
      </w:numPr>
      <w:outlineLvl w:val="7"/>
    </w:pPr>
  </w:style>
  <w:style w:type="paragraph" w:styleId="Heading9">
    <w:name w:val="heading 9"/>
    <w:basedOn w:val="Heading8"/>
    <w:next w:val="Normal"/>
    <w:link w:val="Heading9Char"/>
    <w:qFormat/>
    <w:rsid w:val="005C3139"/>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Pr>
      <w:rFonts w:ascii="Cambria" w:eastAsia="SimSun" w:hAnsi="Cambria" w:cs="Times New Roman"/>
      <w:b/>
      <w:bCs/>
      <w:color w:val="000000"/>
      <w:kern w:val="32"/>
      <w:sz w:val="32"/>
      <w:szCs w:val="32"/>
      <w:lang w:val="x-none" w:eastAsia="ar-SA" w:bidi="ar-SA"/>
    </w:rPr>
  </w:style>
  <w:style w:type="character" w:customStyle="1" w:styleId="Heading2Char">
    <w:name w:val="Heading 2 Char"/>
    <w:basedOn w:val="DefaultParagraphFont"/>
    <w:link w:val="Heading2"/>
    <w:semiHidden/>
    <w:locked/>
    <w:rPr>
      <w:rFonts w:ascii="Cambria" w:eastAsia="SimSun" w:hAnsi="Cambria" w:cs="Times New Roman"/>
      <w:b/>
      <w:bCs/>
      <w:i/>
      <w:iCs/>
      <w:color w:val="000000"/>
      <w:sz w:val="28"/>
      <w:szCs w:val="28"/>
      <w:lang w:val="x-none" w:eastAsia="ar-SA" w:bidi="ar-SA"/>
    </w:rPr>
  </w:style>
  <w:style w:type="character" w:customStyle="1" w:styleId="Heading3Char">
    <w:name w:val="Heading 3 Char"/>
    <w:basedOn w:val="DefaultParagraphFont"/>
    <w:link w:val="Heading3"/>
    <w:semiHidden/>
    <w:locked/>
    <w:rPr>
      <w:rFonts w:ascii="Cambria" w:eastAsia="SimSun" w:hAnsi="Cambria" w:cs="Times New Roman"/>
      <w:b/>
      <w:bCs/>
      <w:color w:val="000000"/>
      <w:sz w:val="26"/>
      <w:szCs w:val="26"/>
      <w:lang w:val="x-none" w:eastAsia="ar-SA" w:bidi="ar-SA"/>
    </w:rPr>
  </w:style>
  <w:style w:type="character" w:customStyle="1" w:styleId="Heading4Char">
    <w:name w:val="Heading 4 Char"/>
    <w:basedOn w:val="DefaultParagraphFont"/>
    <w:link w:val="Heading4"/>
    <w:semiHidden/>
    <w:locked/>
    <w:rPr>
      <w:rFonts w:ascii="Calibri" w:eastAsia="SimSun" w:hAnsi="Calibri" w:cs="Times New Roman"/>
      <w:b/>
      <w:bCs/>
      <w:color w:val="000000"/>
      <w:sz w:val="28"/>
      <w:szCs w:val="28"/>
      <w:lang w:val="x-none" w:eastAsia="ar-SA" w:bidi="ar-SA"/>
    </w:rPr>
  </w:style>
  <w:style w:type="character" w:customStyle="1" w:styleId="Heading5Char">
    <w:name w:val="Heading 5 Char"/>
    <w:basedOn w:val="DefaultParagraphFont"/>
    <w:link w:val="Heading5"/>
    <w:semiHidden/>
    <w:locked/>
    <w:rPr>
      <w:rFonts w:ascii="Calibri" w:eastAsia="SimSun" w:hAnsi="Calibri" w:cs="Times New Roman"/>
      <w:b/>
      <w:bCs/>
      <w:i/>
      <w:iCs/>
      <w:color w:val="000000"/>
      <w:sz w:val="26"/>
      <w:szCs w:val="26"/>
      <w:lang w:val="x-none" w:eastAsia="ar-SA" w:bidi="ar-SA"/>
    </w:rPr>
  </w:style>
  <w:style w:type="character" w:customStyle="1" w:styleId="Heading6Char">
    <w:name w:val="Heading 6 Char"/>
    <w:basedOn w:val="DefaultParagraphFont"/>
    <w:link w:val="Heading6"/>
    <w:semiHidden/>
    <w:locked/>
    <w:rPr>
      <w:rFonts w:ascii="Calibri" w:eastAsia="SimSun" w:hAnsi="Calibri" w:cs="Times New Roman"/>
      <w:b/>
      <w:bCs/>
      <w:color w:val="000000"/>
      <w:lang w:val="x-none" w:eastAsia="ar-SA" w:bidi="ar-SA"/>
    </w:rPr>
  </w:style>
  <w:style w:type="character" w:customStyle="1" w:styleId="Heading7Char">
    <w:name w:val="Heading 7 Char"/>
    <w:basedOn w:val="DefaultParagraphFont"/>
    <w:link w:val="Heading7"/>
    <w:semiHidden/>
    <w:locked/>
    <w:rPr>
      <w:rFonts w:ascii="Calibri" w:eastAsia="SimSun" w:hAnsi="Calibri" w:cs="Times New Roman"/>
      <w:color w:val="000000"/>
      <w:sz w:val="24"/>
      <w:szCs w:val="24"/>
      <w:lang w:val="x-none" w:eastAsia="ar-SA" w:bidi="ar-SA"/>
    </w:rPr>
  </w:style>
  <w:style w:type="character" w:customStyle="1" w:styleId="Heading8Char">
    <w:name w:val="Heading 8 Char"/>
    <w:basedOn w:val="DefaultParagraphFont"/>
    <w:link w:val="Heading8"/>
    <w:semiHidden/>
    <w:locked/>
    <w:rPr>
      <w:rFonts w:ascii="Calibri" w:eastAsia="SimSun" w:hAnsi="Calibri" w:cs="Times New Roman"/>
      <w:i/>
      <w:iCs/>
      <w:color w:val="000000"/>
      <w:sz w:val="24"/>
      <w:szCs w:val="24"/>
      <w:lang w:val="x-none" w:eastAsia="ar-SA" w:bidi="ar-SA"/>
    </w:rPr>
  </w:style>
  <w:style w:type="character" w:customStyle="1" w:styleId="Heading9Char">
    <w:name w:val="Heading 9 Char"/>
    <w:basedOn w:val="DefaultParagraphFont"/>
    <w:link w:val="Heading9"/>
    <w:semiHidden/>
    <w:locked/>
    <w:rPr>
      <w:rFonts w:ascii="Cambria" w:eastAsia="SimSun" w:hAnsi="Cambria" w:cs="Times New Roman"/>
      <w:color w:val="000000"/>
      <w:lang w:val="x-none" w:eastAsia="ar-SA" w:bidi="ar-SA"/>
    </w:rPr>
  </w:style>
  <w:style w:type="paragraph" w:customStyle="1" w:styleId="AIRecommendsSubheading">
    <w:name w:val="AI Recommends Subheading"/>
    <w:basedOn w:val="Normal"/>
    <w:rsid w:val="00B072A2"/>
    <w:pPr>
      <w:keepNext/>
      <w:widowControl/>
      <w:spacing w:after="0"/>
    </w:pPr>
    <w:rPr>
      <w:rFonts w:ascii="Amnesty Trade Gothic Cn" w:eastAsia="Times New Roman" w:hAnsi="Amnesty Trade Gothic Cn"/>
      <w:b/>
      <w:sz w:val="21"/>
    </w:rPr>
  </w:style>
  <w:style w:type="character" w:customStyle="1" w:styleId="EndnoteCharacters">
    <w:name w:val="Endnote Characters"/>
    <w:rsid w:val="00B072A2"/>
    <w:rPr>
      <w:rFonts w:ascii="Amnesty Trade Gothic" w:hAnsi="Amnesty Trade Gothic"/>
      <w:vertAlign w:val="superscript"/>
    </w:rPr>
  </w:style>
  <w:style w:type="character" w:styleId="Hyperlink">
    <w:name w:val="Hyperlink"/>
    <w:basedOn w:val="DefaultParagraphFont"/>
    <w:rsid w:val="00727A99"/>
    <w:rPr>
      <w:rFonts w:cs="Times New Roman"/>
      <w:color w:val="0000FF"/>
      <w:u w:val="single"/>
    </w:rPr>
  </w:style>
  <w:style w:type="paragraph" w:styleId="Header">
    <w:name w:val="header"/>
    <w:basedOn w:val="Normal"/>
    <w:link w:val="HeaderChar"/>
    <w:rsid w:val="0011579A"/>
    <w:pPr>
      <w:tabs>
        <w:tab w:val="center" w:pos="4153"/>
        <w:tab w:val="right" w:pos="8306"/>
      </w:tabs>
    </w:pPr>
    <w:rPr>
      <w:rFonts w:eastAsia="Times New Roman"/>
    </w:rPr>
  </w:style>
  <w:style w:type="character" w:customStyle="1" w:styleId="HeaderChar">
    <w:name w:val="Header Char"/>
    <w:basedOn w:val="DefaultParagraphFont"/>
    <w:link w:val="Header"/>
    <w:semiHidden/>
    <w:locked/>
    <w:rPr>
      <w:rFonts w:ascii="Amnesty Trade Gothic" w:hAnsi="Amnesty Trade Gothic" w:cs="Times New Roman"/>
      <w:color w:val="000000"/>
      <w:sz w:val="24"/>
      <w:szCs w:val="24"/>
      <w:lang w:val="x-none" w:eastAsia="ar-SA" w:bidi="ar-SA"/>
    </w:rPr>
  </w:style>
  <w:style w:type="character" w:styleId="EndnoteReference">
    <w:name w:val="endnote reference"/>
    <w:basedOn w:val="DefaultParagraphFont"/>
    <w:semiHidden/>
    <w:rsid w:val="005C3139"/>
    <w:rPr>
      <w:rFonts w:cs="Times New Roman"/>
      <w:vertAlign w:val="superscript"/>
    </w:rPr>
  </w:style>
  <w:style w:type="paragraph" w:styleId="Footer">
    <w:name w:val="footer"/>
    <w:basedOn w:val="Normal"/>
    <w:link w:val="FooterChar"/>
    <w:rsid w:val="0011579A"/>
    <w:pPr>
      <w:tabs>
        <w:tab w:val="center" w:pos="4153"/>
        <w:tab w:val="right" w:pos="8306"/>
      </w:tabs>
    </w:pPr>
    <w:rPr>
      <w:rFonts w:eastAsia="Times New Roman"/>
    </w:rPr>
  </w:style>
  <w:style w:type="character" w:customStyle="1" w:styleId="FooterChar">
    <w:name w:val="Footer Char"/>
    <w:basedOn w:val="DefaultParagraphFont"/>
    <w:link w:val="Footer"/>
    <w:semiHidden/>
    <w:locked/>
    <w:rPr>
      <w:rFonts w:ascii="Amnesty Trade Gothic" w:hAnsi="Amnesty Trade Gothic" w:cs="Times New Roman"/>
      <w:color w:val="000000"/>
      <w:sz w:val="24"/>
      <w:szCs w:val="24"/>
      <w:lang w:val="x-none" w:eastAsia="ar-SA" w:bidi="ar-SA"/>
    </w:rPr>
  </w:style>
  <w:style w:type="character" w:styleId="FootnoteReference">
    <w:name w:val="footnote reference"/>
    <w:basedOn w:val="DefaultParagraphFont"/>
    <w:semiHidden/>
    <w:rsid w:val="005C3139"/>
    <w:rPr>
      <w:rFonts w:cs="Times New Roman"/>
      <w:vertAlign w:val="superscript"/>
    </w:rPr>
  </w:style>
  <w:style w:type="paragraph" w:styleId="BodyText">
    <w:name w:val="Body Text"/>
    <w:basedOn w:val="Normal"/>
    <w:link w:val="BodyTextChar"/>
    <w:rsid w:val="005C3139"/>
    <w:pPr>
      <w:spacing w:after="120"/>
    </w:pPr>
    <w:rPr>
      <w:rFonts w:eastAsia="Times New Roman"/>
    </w:rPr>
  </w:style>
  <w:style w:type="character" w:customStyle="1" w:styleId="BodyTextChar">
    <w:name w:val="Body Text Char"/>
    <w:basedOn w:val="DefaultParagraphFont"/>
    <w:link w:val="BodyText"/>
    <w:semiHidden/>
    <w:locked/>
    <w:rPr>
      <w:rFonts w:ascii="Amnesty Trade Gothic" w:hAnsi="Amnesty Trade Gothic" w:cs="Times New Roman"/>
      <w:color w:val="000000"/>
      <w:sz w:val="24"/>
      <w:szCs w:val="24"/>
      <w:lang w:val="x-none" w:eastAsia="ar-SA" w:bidi="ar-SA"/>
    </w:rPr>
  </w:style>
  <w:style w:type="paragraph" w:customStyle="1" w:styleId="AILeadQuote">
    <w:name w:val="AI Lead Quote"/>
    <w:basedOn w:val="Normal"/>
    <w:rsid w:val="005C3139"/>
    <w:pPr>
      <w:spacing w:before="1200" w:after="0"/>
    </w:pPr>
    <w:rPr>
      <w:rFonts w:ascii="Amnesty Trade Gothic Cn" w:eastAsia="Times New Roman" w:hAnsi="Amnesty Trade Gothic Cn"/>
      <w:b/>
      <w:color w:val="999999"/>
      <w:sz w:val="40"/>
    </w:rPr>
  </w:style>
  <w:style w:type="paragraph" w:customStyle="1" w:styleId="AIPullquote">
    <w:name w:val="AI Pullquote"/>
    <w:basedOn w:val="Normal"/>
    <w:rsid w:val="00574CC8"/>
    <w:pPr>
      <w:keepNext/>
      <w:widowControl/>
      <w:shd w:val="clear" w:color="auto" w:fill="FFFF00"/>
      <w:suppressAutoHyphens w:val="0"/>
      <w:spacing w:after="0"/>
    </w:pPr>
    <w:rPr>
      <w:rFonts w:ascii="Amnesty Trade Gothic Cn" w:eastAsia="Times New Roman" w:hAnsi="Amnesty Trade Gothic Cn"/>
      <w:b/>
      <w:color w:val="auto"/>
      <w:sz w:val="20"/>
    </w:rPr>
  </w:style>
  <w:style w:type="paragraph" w:customStyle="1" w:styleId="AIBoxintro">
    <w:name w:val="AI Box intro"/>
    <w:basedOn w:val="Normal"/>
    <w:rsid w:val="0000500A"/>
    <w:pPr>
      <w:shd w:val="clear" w:color="auto" w:fill="D9D9D9"/>
      <w:spacing w:line="246" w:lineRule="atLeast"/>
    </w:pPr>
    <w:rPr>
      <w:rFonts w:ascii="Amnesty Trade Gothic Cn" w:eastAsia="Times New Roman" w:hAnsi="Amnesty Trade Gothic Cn"/>
      <w:b/>
      <w:sz w:val="20"/>
    </w:rPr>
  </w:style>
  <w:style w:type="paragraph" w:customStyle="1" w:styleId="AIBodyText">
    <w:name w:val="AI Body Text"/>
    <w:basedOn w:val="Normal"/>
    <w:rsid w:val="0086333C"/>
    <w:rPr>
      <w:rFonts w:eastAsia="Times New Roman"/>
    </w:rPr>
  </w:style>
  <w:style w:type="paragraph" w:styleId="EndnoteText">
    <w:name w:val="endnote text"/>
    <w:basedOn w:val="Normal"/>
    <w:link w:val="EndnoteTextChar"/>
    <w:semiHidden/>
    <w:rsid w:val="005B4A41"/>
    <w:pPr>
      <w:spacing w:after="120"/>
    </w:pPr>
    <w:rPr>
      <w:rFonts w:eastAsia="Times New Roman"/>
      <w:sz w:val="16"/>
    </w:rPr>
  </w:style>
  <w:style w:type="character" w:customStyle="1" w:styleId="EndnoteTextChar">
    <w:name w:val="Endnote Text Char"/>
    <w:basedOn w:val="DefaultParagraphFont"/>
    <w:link w:val="EndnoteText"/>
    <w:semiHidden/>
    <w:locked/>
    <w:rPr>
      <w:rFonts w:ascii="Amnesty Trade Gothic" w:hAnsi="Amnesty Trade Gothic" w:cs="Times New Roman"/>
      <w:color w:val="000000"/>
      <w:sz w:val="20"/>
      <w:szCs w:val="20"/>
      <w:lang w:val="x-none" w:eastAsia="ar-SA" w:bidi="ar-SA"/>
    </w:rPr>
  </w:style>
  <w:style w:type="paragraph" w:customStyle="1" w:styleId="AISUBTITLE">
    <w:name w:val="AI SUBTITLE"/>
    <w:basedOn w:val="Normal"/>
    <w:rsid w:val="005C3139"/>
    <w:pPr>
      <w:spacing w:before="300"/>
    </w:pPr>
    <w:rPr>
      <w:rFonts w:ascii="Amnesty Trade Gothic Cn" w:eastAsia="Times New Roman" w:hAnsi="Amnesty Trade Gothic Cn"/>
      <w:caps/>
      <w:sz w:val="48"/>
    </w:rPr>
  </w:style>
  <w:style w:type="paragraph" w:customStyle="1" w:styleId="AIFlyleafText">
    <w:name w:val="AI Flyleaf Text"/>
    <w:basedOn w:val="Normal"/>
    <w:rsid w:val="005C3139"/>
    <w:pPr>
      <w:spacing w:after="0" w:line="210" w:lineRule="exact"/>
    </w:pPr>
    <w:rPr>
      <w:rFonts w:ascii="Amnesty Trade Gothic Cn" w:eastAsia="Times New Roman" w:hAnsi="Amnesty Trade Gothic Cn"/>
      <w:b/>
      <w:sz w:val="16"/>
    </w:rPr>
  </w:style>
  <w:style w:type="paragraph" w:customStyle="1" w:styleId="AIBoxHeading">
    <w:name w:val="AI Box Heading"/>
    <w:basedOn w:val="Normal"/>
    <w:rsid w:val="0000500A"/>
    <w:pPr>
      <w:shd w:val="clear" w:color="auto" w:fill="D9D9D9"/>
      <w:spacing w:after="0"/>
    </w:pPr>
    <w:rPr>
      <w:rFonts w:ascii="Amnesty Trade Gothic Cn" w:eastAsia="Times New Roman" w:hAnsi="Amnesty Trade Gothic Cn"/>
      <w:b/>
      <w:caps/>
      <w:sz w:val="32"/>
    </w:rPr>
  </w:style>
  <w:style w:type="paragraph" w:customStyle="1" w:styleId="AIBoxText">
    <w:name w:val="AI Box Text"/>
    <w:basedOn w:val="Normal"/>
    <w:rsid w:val="0000500A"/>
    <w:pPr>
      <w:shd w:val="clear" w:color="auto" w:fill="D9D9D9"/>
      <w:suppressAutoHyphens w:val="0"/>
      <w:spacing w:line="246" w:lineRule="atLeast"/>
    </w:pPr>
    <w:rPr>
      <w:rFonts w:ascii="Amnesty Trade Gothic Cn" w:eastAsia="Times New Roman" w:hAnsi="Amnesty Trade Gothic Cn"/>
      <w:sz w:val="19"/>
    </w:rPr>
  </w:style>
  <w:style w:type="paragraph" w:styleId="FootnoteText">
    <w:name w:val="footnote text"/>
    <w:basedOn w:val="Normal"/>
    <w:link w:val="FootnoteTextChar"/>
    <w:semiHidden/>
    <w:rsid w:val="00E1436F"/>
    <w:pPr>
      <w:spacing w:after="120"/>
    </w:pPr>
    <w:rPr>
      <w:rFonts w:eastAsia="Times New Roman"/>
      <w:sz w:val="16"/>
    </w:rPr>
  </w:style>
  <w:style w:type="character" w:customStyle="1" w:styleId="FootnoteTextChar">
    <w:name w:val="Footnote Text Char"/>
    <w:basedOn w:val="DefaultParagraphFont"/>
    <w:link w:val="FootnoteText"/>
    <w:semiHidden/>
    <w:locked/>
    <w:rPr>
      <w:rFonts w:ascii="Amnesty Trade Gothic" w:hAnsi="Amnesty Trade Gothic" w:cs="Times New Roman"/>
      <w:color w:val="000000"/>
      <w:sz w:val="20"/>
      <w:szCs w:val="20"/>
      <w:lang w:val="x-none" w:eastAsia="ar-SA" w:bidi="ar-SA"/>
    </w:rPr>
  </w:style>
  <w:style w:type="paragraph" w:customStyle="1" w:styleId="AITextquote">
    <w:name w:val="AI Text quote"/>
    <w:basedOn w:val="Normal"/>
    <w:rsid w:val="005C3139"/>
    <w:pPr>
      <w:spacing w:after="0"/>
    </w:pPr>
    <w:rPr>
      <w:rFonts w:eastAsia="Times New Roman"/>
      <w:i/>
    </w:rPr>
  </w:style>
  <w:style w:type="paragraph" w:customStyle="1" w:styleId="AICaption">
    <w:name w:val="AI Caption"/>
    <w:basedOn w:val="Normal"/>
    <w:rsid w:val="00574CC8"/>
    <w:pPr>
      <w:keepNext/>
      <w:widowControl/>
    </w:pPr>
    <w:rPr>
      <w:rFonts w:ascii="Amnesty Trade Gothic Cn" w:eastAsia="Times New Roman" w:hAnsi="Amnesty Trade Gothic Cn"/>
      <w:color w:val="404040"/>
      <w:sz w:val="16"/>
    </w:rPr>
  </w:style>
  <w:style w:type="paragraph" w:styleId="TOC2">
    <w:name w:val="toc 2"/>
    <w:basedOn w:val="Normal"/>
    <w:next w:val="Normal"/>
    <w:semiHidden/>
    <w:rsid w:val="005C3139"/>
    <w:pPr>
      <w:ind w:left="180"/>
    </w:pPr>
    <w:rPr>
      <w:rFonts w:eastAsia="Times New Roman"/>
    </w:rPr>
  </w:style>
  <w:style w:type="paragraph" w:styleId="TOC1">
    <w:name w:val="toc 1"/>
    <w:basedOn w:val="Normal"/>
    <w:next w:val="Normal"/>
    <w:semiHidden/>
    <w:rsid w:val="005C3139"/>
    <w:rPr>
      <w:rFonts w:eastAsia="Times New Roman"/>
    </w:rPr>
  </w:style>
  <w:style w:type="paragraph" w:styleId="TOC3">
    <w:name w:val="toc 3"/>
    <w:basedOn w:val="Normal"/>
    <w:next w:val="Normal"/>
    <w:semiHidden/>
    <w:rsid w:val="005C3139"/>
    <w:pPr>
      <w:ind w:left="360"/>
    </w:pPr>
    <w:rPr>
      <w:rFonts w:eastAsia="Times New Roman"/>
    </w:rPr>
  </w:style>
  <w:style w:type="paragraph" w:styleId="TOC4">
    <w:name w:val="toc 4"/>
    <w:basedOn w:val="Normal"/>
    <w:next w:val="Normal"/>
    <w:semiHidden/>
    <w:rsid w:val="005C3139"/>
    <w:pPr>
      <w:ind w:left="540"/>
    </w:pPr>
    <w:rPr>
      <w:rFonts w:eastAsia="Times New Roman"/>
    </w:rPr>
  </w:style>
  <w:style w:type="paragraph" w:styleId="TOC5">
    <w:name w:val="toc 5"/>
    <w:basedOn w:val="Normal"/>
    <w:next w:val="Normal"/>
    <w:semiHidden/>
    <w:rsid w:val="005C3139"/>
    <w:pPr>
      <w:ind w:left="720"/>
    </w:pPr>
    <w:rPr>
      <w:rFonts w:eastAsia="Times New Roman"/>
    </w:rPr>
  </w:style>
  <w:style w:type="paragraph" w:styleId="TOC6">
    <w:name w:val="toc 6"/>
    <w:basedOn w:val="Normal"/>
    <w:next w:val="Normal"/>
    <w:semiHidden/>
    <w:rsid w:val="005C3139"/>
    <w:pPr>
      <w:ind w:left="900"/>
    </w:pPr>
    <w:rPr>
      <w:rFonts w:eastAsia="Times New Roman"/>
    </w:rPr>
  </w:style>
  <w:style w:type="paragraph" w:styleId="TOC7">
    <w:name w:val="toc 7"/>
    <w:basedOn w:val="Normal"/>
    <w:next w:val="Normal"/>
    <w:semiHidden/>
    <w:rsid w:val="005C3139"/>
    <w:pPr>
      <w:ind w:left="1080"/>
    </w:pPr>
    <w:rPr>
      <w:rFonts w:eastAsia="Times New Roman"/>
    </w:rPr>
  </w:style>
  <w:style w:type="paragraph" w:styleId="TOC8">
    <w:name w:val="toc 8"/>
    <w:basedOn w:val="Normal"/>
    <w:next w:val="Normal"/>
    <w:semiHidden/>
    <w:rsid w:val="005C3139"/>
    <w:pPr>
      <w:ind w:left="1260"/>
    </w:pPr>
    <w:rPr>
      <w:rFonts w:eastAsia="Times New Roman"/>
    </w:rPr>
  </w:style>
  <w:style w:type="paragraph" w:styleId="TOC9">
    <w:name w:val="toc 9"/>
    <w:basedOn w:val="Normal"/>
    <w:next w:val="Normal"/>
    <w:semiHidden/>
    <w:rsid w:val="005C3139"/>
    <w:pPr>
      <w:ind w:left="1440"/>
    </w:pPr>
    <w:rPr>
      <w:rFonts w:eastAsia="Times New Roman"/>
    </w:rPr>
  </w:style>
  <w:style w:type="paragraph" w:customStyle="1" w:styleId="AIPageHeader">
    <w:name w:val="AI Page Header"/>
    <w:basedOn w:val="Normal"/>
    <w:rsid w:val="00D26B22"/>
    <w:pPr>
      <w:tabs>
        <w:tab w:val="center" w:pos="4320"/>
        <w:tab w:val="right" w:pos="8640"/>
      </w:tabs>
      <w:spacing w:after="0" w:line="200" w:lineRule="atLeast"/>
      <w:ind w:right="357"/>
      <w:jc w:val="center"/>
    </w:pPr>
    <w:rPr>
      <w:rFonts w:ascii="Amnesty Trade Gothic Cn" w:eastAsia="Times New Roman" w:hAnsi="Amnesty Trade Gothic Cn"/>
      <w:sz w:val="16"/>
      <w:szCs w:val="20"/>
    </w:rPr>
  </w:style>
  <w:style w:type="paragraph" w:customStyle="1" w:styleId="AITITLE">
    <w:name w:val="AI TITLE"/>
    <w:basedOn w:val="Normal"/>
    <w:rsid w:val="005C3139"/>
    <w:rPr>
      <w:rFonts w:ascii="Amnesty Trade Gothic Cn" w:eastAsia="Times New Roman" w:hAnsi="Amnesty Trade Gothic Cn"/>
      <w:b/>
      <w:caps/>
      <w:kern w:val="1"/>
      <w:sz w:val="80"/>
      <w:szCs w:val="32"/>
    </w:rPr>
  </w:style>
  <w:style w:type="paragraph" w:customStyle="1" w:styleId="AIPageFooter">
    <w:name w:val="AI Page Footer"/>
    <w:basedOn w:val="Normal"/>
    <w:rsid w:val="00D26B22"/>
    <w:pPr>
      <w:tabs>
        <w:tab w:val="left" w:pos="3402"/>
      </w:tabs>
      <w:jc w:val="center"/>
    </w:pPr>
    <w:rPr>
      <w:rFonts w:ascii="Amnesty Trade Gothic Cn" w:eastAsia="Times New Roman" w:hAnsi="Amnesty Trade Gothic Cn"/>
      <w:bCs/>
    </w:rPr>
  </w:style>
  <w:style w:type="paragraph" w:customStyle="1" w:styleId="AIContentsHeading">
    <w:name w:val="AI Contents Heading"/>
    <w:basedOn w:val="Normal"/>
    <w:rsid w:val="00557EB7"/>
    <w:rPr>
      <w:rFonts w:ascii="Amnesty Trade Gothic Cn" w:eastAsia="Times New Roman" w:hAnsi="Amnesty Trade Gothic Cn"/>
      <w:b/>
      <w:bCs/>
      <w:caps/>
      <w:sz w:val="56"/>
      <w:szCs w:val="56"/>
    </w:rPr>
  </w:style>
  <w:style w:type="numbering" w:customStyle="1" w:styleId="AINumberedList">
    <w:name w:val="AI Numbered List"/>
    <w:rsid w:val="001539E1"/>
    <w:pPr>
      <w:numPr>
        <w:numId w:val="30"/>
      </w:numPr>
    </w:pPr>
  </w:style>
  <w:style w:type="numbering" w:customStyle="1" w:styleId="AIBulletList">
    <w:name w:val="AI Bullet List"/>
    <w:rsid w:val="001539E1"/>
    <w:pPr>
      <w:numPr>
        <w:numId w:val="26"/>
      </w:numPr>
    </w:pPr>
  </w:style>
  <w:style w:type="paragraph" w:customStyle="1" w:styleId="AIUrgentActionTopHeading">
    <w:name w:val="AI Urgent Action Top Heading"/>
    <w:basedOn w:val="Normal"/>
    <w:rsid w:val="00D32CBA"/>
    <w:pPr>
      <w:widowControl/>
      <w:tabs>
        <w:tab w:val="left" w:pos="567"/>
      </w:tabs>
      <w:suppressAutoHyphens w:val="0"/>
      <w:adjustRightInd w:val="0"/>
      <w:snapToGrid w:val="0"/>
      <w:spacing w:after="0" w:line="1200" w:lineRule="exact"/>
    </w:pPr>
    <w:rPr>
      <w:rFonts w:ascii="Arial" w:eastAsia="SimSun" w:hAnsi="Arial"/>
      <w:b/>
      <w:color w:val="auto"/>
      <w:sz w:val="124"/>
      <w:szCs w:val="124"/>
      <w:lang w:eastAsia="en-US"/>
    </w:rPr>
  </w:style>
  <w:style w:type="paragraph" w:customStyle="1" w:styleId="Default">
    <w:name w:val="Default"/>
    <w:rsid w:val="00D32CBA"/>
    <w:pPr>
      <w:autoSpaceDE w:val="0"/>
      <w:autoSpaceDN w:val="0"/>
      <w:adjustRightInd w:val="0"/>
      <w:spacing w:after="160" w:line="259" w:lineRule="auto"/>
    </w:pPr>
    <w:rPr>
      <w:rFonts w:ascii="Arial" w:hAnsi="Arial" w:cs="Arial"/>
      <w:color w:val="000000"/>
      <w:sz w:val="24"/>
      <w:szCs w:val="24"/>
    </w:rPr>
  </w:style>
  <w:style w:type="character" w:customStyle="1" w:styleId="normaltextrun">
    <w:name w:val="normaltextrun"/>
    <w:basedOn w:val="DefaultParagraphFont"/>
    <w:rsid w:val="00D32CBA"/>
  </w:style>
  <w:style w:type="character" w:customStyle="1" w:styleId="eop">
    <w:name w:val="eop"/>
    <w:basedOn w:val="DefaultParagraphFont"/>
    <w:rsid w:val="00D32CBA"/>
  </w:style>
  <w:style w:type="character" w:customStyle="1" w:styleId="UnresolvedMention">
    <w:name w:val="Unresolved Mention"/>
    <w:basedOn w:val="DefaultParagraphFont"/>
    <w:uiPriority w:val="99"/>
    <w:semiHidden/>
    <w:unhideWhenUsed/>
    <w:rsid w:val="00D32CBA"/>
    <w:rPr>
      <w:color w:val="808080"/>
      <w:shd w:val="clear" w:color="auto" w:fill="E6E6E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2CBA"/>
    <w:pPr>
      <w:widowControl w:val="0"/>
      <w:suppressAutoHyphens/>
      <w:spacing w:after="246" w:line="240" w:lineRule="atLeast"/>
    </w:pPr>
    <w:rPr>
      <w:rFonts w:ascii="Amnesty Trade Gothic" w:eastAsia="MS Mincho" w:hAnsi="Amnesty Trade Gothic"/>
      <w:color w:val="000000"/>
      <w:sz w:val="18"/>
      <w:szCs w:val="24"/>
      <w:lang w:eastAsia="ar-SA"/>
    </w:rPr>
  </w:style>
  <w:style w:type="paragraph" w:styleId="Heading1">
    <w:name w:val="heading 1"/>
    <w:basedOn w:val="Normal"/>
    <w:next w:val="Normal"/>
    <w:link w:val="Heading1Char"/>
    <w:qFormat/>
    <w:rsid w:val="00464128"/>
    <w:pPr>
      <w:keepNext/>
      <w:widowControl/>
      <w:numPr>
        <w:numId w:val="1"/>
      </w:numPr>
      <w:spacing w:line="560" w:lineRule="atLeast"/>
      <w:outlineLvl w:val="0"/>
    </w:pPr>
    <w:rPr>
      <w:rFonts w:ascii="Amnesty Trade Gothic Cn" w:eastAsia="Times New Roman" w:hAnsi="Amnesty Trade Gothic Cn"/>
      <w:b/>
      <w:caps/>
      <w:kern w:val="1"/>
      <w:sz w:val="56"/>
      <w:szCs w:val="32"/>
    </w:rPr>
  </w:style>
  <w:style w:type="paragraph" w:styleId="Heading2">
    <w:name w:val="heading 2"/>
    <w:basedOn w:val="Normal"/>
    <w:next w:val="Normal"/>
    <w:link w:val="Heading2Char"/>
    <w:qFormat/>
    <w:rsid w:val="00574CC8"/>
    <w:pPr>
      <w:keepNext/>
      <w:widowControl/>
      <w:numPr>
        <w:ilvl w:val="1"/>
        <w:numId w:val="1"/>
      </w:numPr>
      <w:spacing w:after="0"/>
      <w:outlineLvl w:val="1"/>
    </w:pPr>
    <w:rPr>
      <w:rFonts w:ascii="Amnesty Trade Gothic Cn" w:eastAsia="Times New Roman" w:hAnsi="Amnesty Trade Gothic Cn"/>
      <w:caps/>
      <w:sz w:val="26"/>
      <w:szCs w:val="28"/>
    </w:rPr>
  </w:style>
  <w:style w:type="paragraph" w:styleId="Heading3">
    <w:name w:val="heading 3"/>
    <w:basedOn w:val="Normal"/>
    <w:next w:val="Normal"/>
    <w:link w:val="Heading3Char"/>
    <w:qFormat/>
    <w:rsid w:val="00574CC8"/>
    <w:pPr>
      <w:keepNext/>
      <w:widowControl/>
      <w:numPr>
        <w:ilvl w:val="2"/>
        <w:numId w:val="1"/>
      </w:numPr>
      <w:spacing w:after="0"/>
      <w:outlineLvl w:val="2"/>
    </w:pPr>
    <w:rPr>
      <w:rFonts w:ascii="Amnesty Trade Gothic Cn" w:eastAsia="Times New Roman" w:hAnsi="Amnesty Trade Gothic Cn"/>
      <w:caps/>
      <w:sz w:val="20"/>
      <w:szCs w:val="26"/>
    </w:rPr>
  </w:style>
  <w:style w:type="paragraph" w:styleId="Heading4">
    <w:name w:val="heading 4"/>
    <w:basedOn w:val="Normal"/>
    <w:next w:val="Normal"/>
    <w:link w:val="Heading4Char"/>
    <w:qFormat/>
    <w:rsid w:val="005C3139"/>
    <w:pPr>
      <w:numPr>
        <w:ilvl w:val="3"/>
        <w:numId w:val="1"/>
      </w:numPr>
      <w:outlineLvl w:val="3"/>
    </w:pPr>
    <w:rPr>
      <w:rFonts w:eastAsia="Times New Roman"/>
    </w:rPr>
  </w:style>
  <w:style w:type="paragraph" w:styleId="Heading5">
    <w:name w:val="heading 5"/>
    <w:basedOn w:val="Heading4"/>
    <w:next w:val="Normal"/>
    <w:link w:val="Heading5Char"/>
    <w:qFormat/>
    <w:rsid w:val="005C3139"/>
    <w:pPr>
      <w:numPr>
        <w:ilvl w:val="4"/>
      </w:numPr>
      <w:outlineLvl w:val="4"/>
    </w:pPr>
  </w:style>
  <w:style w:type="paragraph" w:styleId="Heading6">
    <w:name w:val="heading 6"/>
    <w:basedOn w:val="Heading5"/>
    <w:next w:val="Normal"/>
    <w:link w:val="Heading6Char"/>
    <w:qFormat/>
    <w:rsid w:val="005C3139"/>
    <w:pPr>
      <w:numPr>
        <w:ilvl w:val="5"/>
      </w:numPr>
      <w:outlineLvl w:val="5"/>
    </w:pPr>
  </w:style>
  <w:style w:type="paragraph" w:styleId="Heading7">
    <w:name w:val="heading 7"/>
    <w:basedOn w:val="Heading6"/>
    <w:next w:val="Normal"/>
    <w:link w:val="Heading7Char"/>
    <w:qFormat/>
    <w:rsid w:val="005C3139"/>
    <w:pPr>
      <w:numPr>
        <w:ilvl w:val="6"/>
      </w:numPr>
      <w:outlineLvl w:val="6"/>
    </w:pPr>
  </w:style>
  <w:style w:type="paragraph" w:styleId="Heading8">
    <w:name w:val="heading 8"/>
    <w:basedOn w:val="Heading7"/>
    <w:next w:val="Normal"/>
    <w:link w:val="Heading8Char"/>
    <w:qFormat/>
    <w:rsid w:val="005C3139"/>
    <w:pPr>
      <w:numPr>
        <w:ilvl w:val="7"/>
      </w:numPr>
      <w:outlineLvl w:val="7"/>
    </w:pPr>
  </w:style>
  <w:style w:type="paragraph" w:styleId="Heading9">
    <w:name w:val="heading 9"/>
    <w:basedOn w:val="Heading8"/>
    <w:next w:val="Normal"/>
    <w:link w:val="Heading9Char"/>
    <w:qFormat/>
    <w:rsid w:val="005C3139"/>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Pr>
      <w:rFonts w:ascii="Cambria" w:eastAsia="SimSun" w:hAnsi="Cambria" w:cs="Times New Roman"/>
      <w:b/>
      <w:bCs/>
      <w:color w:val="000000"/>
      <w:kern w:val="32"/>
      <w:sz w:val="32"/>
      <w:szCs w:val="32"/>
      <w:lang w:val="x-none" w:eastAsia="ar-SA" w:bidi="ar-SA"/>
    </w:rPr>
  </w:style>
  <w:style w:type="character" w:customStyle="1" w:styleId="Heading2Char">
    <w:name w:val="Heading 2 Char"/>
    <w:basedOn w:val="DefaultParagraphFont"/>
    <w:link w:val="Heading2"/>
    <w:semiHidden/>
    <w:locked/>
    <w:rPr>
      <w:rFonts w:ascii="Cambria" w:eastAsia="SimSun" w:hAnsi="Cambria" w:cs="Times New Roman"/>
      <w:b/>
      <w:bCs/>
      <w:i/>
      <w:iCs/>
      <w:color w:val="000000"/>
      <w:sz w:val="28"/>
      <w:szCs w:val="28"/>
      <w:lang w:val="x-none" w:eastAsia="ar-SA" w:bidi="ar-SA"/>
    </w:rPr>
  </w:style>
  <w:style w:type="character" w:customStyle="1" w:styleId="Heading3Char">
    <w:name w:val="Heading 3 Char"/>
    <w:basedOn w:val="DefaultParagraphFont"/>
    <w:link w:val="Heading3"/>
    <w:semiHidden/>
    <w:locked/>
    <w:rPr>
      <w:rFonts w:ascii="Cambria" w:eastAsia="SimSun" w:hAnsi="Cambria" w:cs="Times New Roman"/>
      <w:b/>
      <w:bCs/>
      <w:color w:val="000000"/>
      <w:sz w:val="26"/>
      <w:szCs w:val="26"/>
      <w:lang w:val="x-none" w:eastAsia="ar-SA" w:bidi="ar-SA"/>
    </w:rPr>
  </w:style>
  <w:style w:type="character" w:customStyle="1" w:styleId="Heading4Char">
    <w:name w:val="Heading 4 Char"/>
    <w:basedOn w:val="DefaultParagraphFont"/>
    <w:link w:val="Heading4"/>
    <w:semiHidden/>
    <w:locked/>
    <w:rPr>
      <w:rFonts w:ascii="Calibri" w:eastAsia="SimSun" w:hAnsi="Calibri" w:cs="Times New Roman"/>
      <w:b/>
      <w:bCs/>
      <w:color w:val="000000"/>
      <w:sz w:val="28"/>
      <w:szCs w:val="28"/>
      <w:lang w:val="x-none" w:eastAsia="ar-SA" w:bidi="ar-SA"/>
    </w:rPr>
  </w:style>
  <w:style w:type="character" w:customStyle="1" w:styleId="Heading5Char">
    <w:name w:val="Heading 5 Char"/>
    <w:basedOn w:val="DefaultParagraphFont"/>
    <w:link w:val="Heading5"/>
    <w:semiHidden/>
    <w:locked/>
    <w:rPr>
      <w:rFonts w:ascii="Calibri" w:eastAsia="SimSun" w:hAnsi="Calibri" w:cs="Times New Roman"/>
      <w:b/>
      <w:bCs/>
      <w:i/>
      <w:iCs/>
      <w:color w:val="000000"/>
      <w:sz w:val="26"/>
      <w:szCs w:val="26"/>
      <w:lang w:val="x-none" w:eastAsia="ar-SA" w:bidi="ar-SA"/>
    </w:rPr>
  </w:style>
  <w:style w:type="character" w:customStyle="1" w:styleId="Heading6Char">
    <w:name w:val="Heading 6 Char"/>
    <w:basedOn w:val="DefaultParagraphFont"/>
    <w:link w:val="Heading6"/>
    <w:semiHidden/>
    <w:locked/>
    <w:rPr>
      <w:rFonts w:ascii="Calibri" w:eastAsia="SimSun" w:hAnsi="Calibri" w:cs="Times New Roman"/>
      <w:b/>
      <w:bCs/>
      <w:color w:val="000000"/>
      <w:lang w:val="x-none" w:eastAsia="ar-SA" w:bidi="ar-SA"/>
    </w:rPr>
  </w:style>
  <w:style w:type="character" w:customStyle="1" w:styleId="Heading7Char">
    <w:name w:val="Heading 7 Char"/>
    <w:basedOn w:val="DefaultParagraphFont"/>
    <w:link w:val="Heading7"/>
    <w:semiHidden/>
    <w:locked/>
    <w:rPr>
      <w:rFonts w:ascii="Calibri" w:eastAsia="SimSun" w:hAnsi="Calibri" w:cs="Times New Roman"/>
      <w:color w:val="000000"/>
      <w:sz w:val="24"/>
      <w:szCs w:val="24"/>
      <w:lang w:val="x-none" w:eastAsia="ar-SA" w:bidi="ar-SA"/>
    </w:rPr>
  </w:style>
  <w:style w:type="character" w:customStyle="1" w:styleId="Heading8Char">
    <w:name w:val="Heading 8 Char"/>
    <w:basedOn w:val="DefaultParagraphFont"/>
    <w:link w:val="Heading8"/>
    <w:semiHidden/>
    <w:locked/>
    <w:rPr>
      <w:rFonts w:ascii="Calibri" w:eastAsia="SimSun" w:hAnsi="Calibri" w:cs="Times New Roman"/>
      <w:i/>
      <w:iCs/>
      <w:color w:val="000000"/>
      <w:sz w:val="24"/>
      <w:szCs w:val="24"/>
      <w:lang w:val="x-none" w:eastAsia="ar-SA" w:bidi="ar-SA"/>
    </w:rPr>
  </w:style>
  <w:style w:type="character" w:customStyle="1" w:styleId="Heading9Char">
    <w:name w:val="Heading 9 Char"/>
    <w:basedOn w:val="DefaultParagraphFont"/>
    <w:link w:val="Heading9"/>
    <w:semiHidden/>
    <w:locked/>
    <w:rPr>
      <w:rFonts w:ascii="Cambria" w:eastAsia="SimSun" w:hAnsi="Cambria" w:cs="Times New Roman"/>
      <w:color w:val="000000"/>
      <w:lang w:val="x-none" w:eastAsia="ar-SA" w:bidi="ar-SA"/>
    </w:rPr>
  </w:style>
  <w:style w:type="paragraph" w:customStyle="1" w:styleId="AIRecommendsSubheading">
    <w:name w:val="AI Recommends Subheading"/>
    <w:basedOn w:val="Normal"/>
    <w:rsid w:val="00B072A2"/>
    <w:pPr>
      <w:keepNext/>
      <w:widowControl/>
      <w:spacing w:after="0"/>
    </w:pPr>
    <w:rPr>
      <w:rFonts w:ascii="Amnesty Trade Gothic Cn" w:eastAsia="Times New Roman" w:hAnsi="Amnesty Trade Gothic Cn"/>
      <w:b/>
      <w:sz w:val="21"/>
    </w:rPr>
  </w:style>
  <w:style w:type="character" w:customStyle="1" w:styleId="EndnoteCharacters">
    <w:name w:val="Endnote Characters"/>
    <w:rsid w:val="00B072A2"/>
    <w:rPr>
      <w:rFonts w:ascii="Amnesty Trade Gothic" w:hAnsi="Amnesty Trade Gothic"/>
      <w:vertAlign w:val="superscript"/>
    </w:rPr>
  </w:style>
  <w:style w:type="character" w:styleId="Hyperlink">
    <w:name w:val="Hyperlink"/>
    <w:basedOn w:val="DefaultParagraphFont"/>
    <w:rsid w:val="00727A99"/>
    <w:rPr>
      <w:rFonts w:cs="Times New Roman"/>
      <w:color w:val="0000FF"/>
      <w:u w:val="single"/>
    </w:rPr>
  </w:style>
  <w:style w:type="paragraph" w:styleId="Header">
    <w:name w:val="header"/>
    <w:basedOn w:val="Normal"/>
    <w:link w:val="HeaderChar"/>
    <w:rsid w:val="0011579A"/>
    <w:pPr>
      <w:tabs>
        <w:tab w:val="center" w:pos="4153"/>
        <w:tab w:val="right" w:pos="8306"/>
      </w:tabs>
    </w:pPr>
    <w:rPr>
      <w:rFonts w:eastAsia="Times New Roman"/>
    </w:rPr>
  </w:style>
  <w:style w:type="character" w:customStyle="1" w:styleId="HeaderChar">
    <w:name w:val="Header Char"/>
    <w:basedOn w:val="DefaultParagraphFont"/>
    <w:link w:val="Header"/>
    <w:semiHidden/>
    <w:locked/>
    <w:rPr>
      <w:rFonts w:ascii="Amnesty Trade Gothic" w:hAnsi="Amnesty Trade Gothic" w:cs="Times New Roman"/>
      <w:color w:val="000000"/>
      <w:sz w:val="24"/>
      <w:szCs w:val="24"/>
      <w:lang w:val="x-none" w:eastAsia="ar-SA" w:bidi="ar-SA"/>
    </w:rPr>
  </w:style>
  <w:style w:type="character" w:styleId="EndnoteReference">
    <w:name w:val="endnote reference"/>
    <w:basedOn w:val="DefaultParagraphFont"/>
    <w:semiHidden/>
    <w:rsid w:val="005C3139"/>
    <w:rPr>
      <w:rFonts w:cs="Times New Roman"/>
      <w:vertAlign w:val="superscript"/>
    </w:rPr>
  </w:style>
  <w:style w:type="paragraph" w:styleId="Footer">
    <w:name w:val="footer"/>
    <w:basedOn w:val="Normal"/>
    <w:link w:val="FooterChar"/>
    <w:rsid w:val="0011579A"/>
    <w:pPr>
      <w:tabs>
        <w:tab w:val="center" w:pos="4153"/>
        <w:tab w:val="right" w:pos="8306"/>
      </w:tabs>
    </w:pPr>
    <w:rPr>
      <w:rFonts w:eastAsia="Times New Roman"/>
    </w:rPr>
  </w:style>
  <w:style w:type="character" w:customStyle="1" w:styleId="FooterChar">
    <w:name w:val="Footer Char"/>
    <w:basedOn w:val="DefaultParagraphFont"/>
    <w:link w:val="Footer"/>
    <w:semiHidden/>
    <w:locked/>
    <w:rPr>
      <w:rFonts w:ascii="Amnesty Trade Gothic" w:hAnsi="Amnesty Trade Gothic" w:cs="Times New Roman"/>
      <w:color w:val="000000"/>
      <w:sz w:val="24"/>
      <w:szCs w:val="24"/>
      <w:lang w:val="x-none" w:eastAsia="ar-SA" w:bidi="ar-SA"/>
    </w:rPr>
  </w:style>
  <w:style w:type="character" w:styleId="FootnoteReference">
    <w:name w:val="footnote reference"/>
    <w:basedOn w:val="DefaultParagraphFont"/>
    <w:semiHidden/>
    <w:rsid w:val="005C3139"/>
    <w:rPr>
      <w:rFonts w:cs="Times New Roman"/>
      <w:vertAlign w:val="superscript"/>
    </w:rPr>
  </w:style>
  <w:style w:type="paragraph" w:styleId="BodyText">
    <w:name w:val="Body Text"/>
    <w:basedOn w:val="Normal"/>
    <w:link w:val="BodyTextChar"/>
    <w:rsid w:val="005C3139"/>
    <w:pPr>
      <w:spacing w:after="120"/>
    </w:pPr>
    <w:rPr>
      <w:rFonts w:eastAsia="Times New Roman"/>
    </w:rPr>
  </w:style>
  <w:style w:type="character" w:customStyle="1" w:styleId="BodyTextChar">
    <w:name w:val="Body Text Char"/>
    <w:basedOn w:val="DefaultParagraphFont"/>
    <w:link w:val="BodyText"/>
    <w:semiHidden/>
    <w:locked/>
    <w:rPr>
      <w:rFonts w:ascii="Amnesty Trade Gothic" w:hAnsi="Amnesty Trade Gothic" w:cs="Times New Roman"/>
      <w:color w:val="000000"/>
      <w:sz w:val="24"/>
      <w:szCs w:val="24"/>
      <w:lang w:val="x-none" w:eastAsia="ar-SA" w:bidi="ar-SA"/>
    </w:rPr>
  </w:style>
  <w:style w:type="paragraph" w:customStyle="1" w:styleId="AILeadQuote">
    <w:name w:val="AI Lead Quote"/>
    <w:basedOn w:val="Normal"/>
    <w:rsid w:val="005C3139"/>
    <w:pPr>
      <w:spacing w:before="1200" w:after="0"/>
    </w:pPr>
    <w:rPr>
      <w:rFonts w:ascii="Amnesty Trade Gothic Cn" w:eastAsia="Times New Roman" w:hAnsi="Amnesty Trade Gothic Cn"/>
      <w:b/>
      <w:color w:val="999999"/>
      <w:sz w:val="40"/>
    </w:rPr>
  </w:style>
  <w:style w:type="paragraph" w:customStyle="1" w:styleId="AIPullquote">
    <w:name w:val="AI Pullquote"/>
    <w:basedOn w:val="Normal"/>
    <w:rsid w:val="00574CC8"/>
    <w:pPr>
      <w:keepNext/>
      <w:widowControl/>
      <w:shd w:val="clear" w:color="auto" w:fill="FFFF00"/>
      <w:suppressAutoHyphens w:val="0"/>
      <w:spacing w:after="0"/>
    </w:pPr>
    <w:rPr>
      <w:rFonts w:ascii="Amnesty Trade Gothic Cn" w:eastAsia="Times New Roman" w:hAnsi="Amnesty Trade Gothic Cn"/>
      <w:b/>
      <w:color w:val="auto"/>
      <w:sz w:val="20"/>
    </w:rPr>
  </w:style>
  <w:style w:type="paragraph" w:customStyle="1" w:styleId="AIBoxintro">
    <w:name w:val="AI Box intro"/>
    <w:basedOn w:val="Normal"/>
    <w:rsid w:val="0000500A"/>
    <w:pPr>
      <w:shd w:val="clear" w:color="auto" w:fill="D9D9D9"/>
      <w:spacing w:line="246" w:lineRule="atLeast"/>
    </w:pPr>
    <w:rPr>
      <w:rFonts w:ascii="Amnesty Trade Gothic Cn" w:eastAsia="Times New Roman" w:hAnsi="Amnesty Trade Gothic Cn"/>
      <w:b/>
      <w:sz w:val="20"/>
    </w:rPr>
  </w:style>
  <w:style w:type="paragraph" w:customStyle="1" w:styleId="AIBodyText">
    <w:name w:val="AI Body Text"/>
    <w:basedOn w:val="Normal"/>
    <w:rsid w:val="0086333C"/>
    <w:rPr>
      <w:rFonts w:eastAsia="Times New Roman"/>
    </w:rPr>
  </w:style>
  <w:style w:type="paragraph" w:styleId="EndnoteText">
    <w:name w:val="endnote text"/>
    <w:basedOn w:val="Normal"/>
    <w:link w:val="EndnoteTextChar"/>
    <w:semiHidden/>
    <w:rsid w:val="005B4A41"/>
    <w:pPr>
      <w:spacing w:after="120"/>
    </w:pPr>
    <w:rPr>
      <w:rFonts w:eastAsia="Times New Roman"/>
      <w:sz w:val="16"/>
    </w:rPr>
  </w:style>
  <w:style w:type="character" w:customStyle="1" w:styleId="EndnoteTextChar">
    <w:name w:val="Endnote Text Char"/>
    <w:basedOn w:val="DefaultParagraphFont"/>
    <w:link w:val="EndnoteText"/>
    <w:semiHidden/>
    <w:locked/>
    <w:rPr>
      <w:rFonts w:ascii="Amnesty Trade Gothic" w:hAnsi="Amnesty Trade Gothic" w:cs="Times New Roman"/>
      <w:color w:val="000000"/>
      <w:sz w:val="20"/>
      <w:szCs w:val="20"/>
      <w:lang w:val="x-none" w:eastAsia="ar-SA" w:bidi="ar-SA"/>
    </w:rPr>
  </w:style>
  <w:style w:type="paragraph" w:customStyle="1" w:styleId="AISUBTITLE">
    <w:name w:val="AI SUBTITLE"/>
    <w:basedOn w:val="Normal"/>
    <w:rsid w:val="005C3139"/>
    <w:pPr>
      <w:spacing w:before="300"/>
    </w:pPr>
    <w:rPr>
      <w:rFonts w:ascii="Amnesty Trade Gothic Cn" w:eastAsia="Times New Roman" w:hAnsi="Amnesty Trade Gothic Cn"/>
      <w:caps/>
      <w:sz w:val="48"/>
    </w:rPr>
  </w:style>
  <w:style w:type="paragraph" w:customStyle="1" w:styleId="AIFlyleafText">
    <w:name w:val="AI Flyleaf Text"/>
    <w:basedOn w:val="Normal"/>
    <w:rsid w:val="005C3139"/>
    <w:pPr>
      <w:spacing w:after="0" w:line="210" w:lineRule="exact"/>
    </w:pPr>
    <w:rPr>
      <w:rFonts w:ascii="Amnesty Trade Gothic Cn" w:eastAsia="Times New Roman" w:hAnsi="Amnesty Trade Gothic Cn"/>
      <w:b/>
      <w:sz w:val="16"/>
    </w:rPr>
  </w:style>
  <w:style w:type="paragraph" w:customStyle="1" w:styleId="AIBoxHeading">
    <w:name w:val="AI Box Heading"/>
    <w:basedOn w:val="Normal"/>
    <w:rsid w:val="0000500A"/>
    <w:pPr>
      <w:shd w:val="clear" w:color="auto" w:fill="D9D9D9"/>
      <w:spacing w:after="0"/>
    </w:pPr>
    <w:rPr>
      <w:rFonts w:ascii="Amnesty Trade Gothic Cn" w:eastAsia="Times New Roman" w:hAnsi="Amnesty Trade Gothic Cn"/>
      <w:b/>
      <w:caps/>
      <w:sz w:val="32"/>
    </w:rPr>
  </w:style>
  <w:style w:type="paragraph" w:customStyle="1" w:styleId="AIBoxText">
    <w:name w:val="AI Box Text"/>
    <w:basedOn w:val="Normal"/>
    <w:rsid w:val="0000500A"/>
    <w:pPr>
      <w:shd w:val="clear" w:color="auto" w:fill="D9D9D9"/>
      <w:suppressAutoHyphens w:val="0"/>
      <w:spacing w:line="246" w:lineRule="atLeast"/>
    </w:pPr>
    <w:rPr>
      <w:rFonts w:ascii="Amnesty Trade Gothic Cn" w:eastAsia="Times New Roman" w:hAnsi="Amnesty Trade Gothic Cn"/>
      <w:sz w:val="19"/>
    </w:rPr>
  </w:style>
  <w:style w:type="paragraph" w:styleId="FootnoteText">
    <w:name w:val="footnote text"/>
    <w:basedOn w:val="Normal"/>
    <w:link w:val="FootnoteTextChar"/>
    <w:semiHidden/>
    <w:rsid w:val="00E1436F"/>
    <w:pPr>
      <w:spacing w:after="120"/>
    </w:pPr>
    <w:rPr>
      <w:rFonts w:eastAsia="Times New Roman"/>
      <w:sz w:val="16"/>
    </w:rPr>
  </w:style>
  <w:style w:type="character" w:customStyle="1" w:styleId="FootnoteTextChar">
    <w:name w:val="Footnote Text Char"/>
    <w:basedOn w:val="DefaultParagraphFont"/>
    <w:link w:val="FootnoteText"/>
    <w:semiHidden/>
    <w:locked/>
    <w:rPr>
      <w:rFonts w:ascii="Amnesty Trade Gothic" w:hAnsi="Amnesty Trade Gothic" w:cs="Times New Roman"/>
      <w:color w:val="000000"/>
      <w:sz w:val="20"/>
      <w:szCs w:val="20"/>
      <w:lang w:val="x-none" w:eastAsia="ar-SA" w:bidi="ar-SA"/>
    </w:rPr>
  </w:style>
  <w:style w:type="paragraph" w:customStyle="1" w:styleId="AITextquote">
    <w:name w:val="AI Text quote"/>
    <w:basedOn w:val="Normal"/>
    <w:rsid w:val="005C3139"/>
    <w:pPr>
      <w:spacing w:after="0"/>
    </w:pPr>
    <w:rPr>
      <w:rFonts w:eastAsia="Times New Roman"/>
      <w:i/>
    </w:rPr>
  </w:style>
  <w:style w:type="paragraph" w:customStyle="1" w:styleId="AICaption">
    <w:name w:val="AI Caption"/>
    <w:basedOn w:val="Normal"/>
    <w:rsid w:val="00574CC8"/>
    <w:pPr>
      <w:keepNext/>
      <w:widowControl/>
    </w:pPr>
    <w:rPr>
      <w:rFonts w:ascii="Amnesty Trade Gothic Cn" w:eastAsia="Times New Roman" w:hAnsi="Amnesty Trade Gothic Cn"/>
      <w:color w:val="404040"/>
      <w:sz w:val="16"/>
    </w:rPr>
  </w:style>
  <w:style w:type="paragraph" w:styleId="TOC2">
    <w:name w:val="toc 2"/>
    <w:basedOn w:val="Normal"/>
    <w:next w:val="Normal"/>
    <w:semiHidden/>
    <w:rsid w:val="005C3139"/>
    <w:pPr>
      <w:ind w:left="180"/>
    </w:pPr>
    <w:rPr>
      <w:rFonts w:eastAsia="Times New Roman"/>
    </w:rPr>
  </w:style>
  <w:style w:type="paragraph" w:styleId="TOC1">
    <w:name w:val="toc 1"/>
    <w:basedOn w:val="Normal"/>
    <w:next w:val="Normal"/>
    <w:semiHidden/>
    <w:rsid w:val="005C3139"/>
    <w:rPr>
      <w:rFonts w:eastAsia="Times New Roman"/>
    </w:rPr>
  </w:style>
  <w:style w:type="paragraph" w:styleId="TOC3">
    <w:name w:val="toc 3"/>
    <w:basedOn w:val="Normal"/>
    <w:next w:val="Normal"/>
    <w:semiHidden/>
    <w:rsid w:val="005C3139"/>
    <w:pPr>
      <w:ind w:left="360"/>
    </w:pPr>
    <w:rPr>
      <w:rFonts w:eastAsia="Times New Roman"/>
    </w:rPr>
  </w:style>
  <w:style w:type="paragraph" w:styleId="TOC4">
    <w:name w:val="toc 4"/>
    <w:basedOn w:val="Normal"/>
    <w:next w:val="Normal"/>
    <w:semiHidden/>
    <w:rsid w:val="005C3139"/>
    <w:pPr>
      <w:ind w:left="540"/>
    </w:pPr>
    <w:rPr>
      <w:rFonts w:eastAsia="Times New Roman"/>
    </w:rPr>
  </w:style>
  <w:style w:type="paragraph" w:styleId="TOC5">
    <w:name w:val="toc 5"/>
    <w:basedOn w:val="Normal"/>
    <w:next w:val="Normal"/>
    <w:semiHidden/>
    <w:rsid w:val="005C3139"/>
    <w:pPr>
      <w:ind w:left="720"/>
    </w:pPr>
    <w:rPr>
      <w:rFonts w:eastAsia="Times New Roman"/>
    </w:rPr>
  </w:style>
  <w:style w:type="paragraph" w:styleId="TOC6">
    <w:name w:val="toc 6"/>
    <w:basedOn w:val="Normal"/>
    <w:next w:val="Normal"/>
    <w:semiHidden/>
    <w:rsid w:val="005C3139"/>
    <w:pPr>
      <w:ind w:left="900"/>
    </w:pPr>
    <w:rPr>
      <w:rFonts w:eastAsia="Times New Roman"/>
    </w:rPr>
  </w:style>
  <w:style w:type="paragraph" w:styleId="TOC7">
    <w:name w:val="toc 7"/>
    <w:basedOn w:val="Normal"/>
    <w:next w:val="Normal"/>
    <w:semiHidden/>
    <w:rsid w:val="005C3139"/>
    <w:pPr>
      <w:ind w:left="1080"/>
    </w:pPr>
    <w:rPr>
      <w:rFonts w:eastAsia="Times New Roman"/>
    </w:rPr>
  </w:style>
  <w:style w:type="paragraph" w:styleId="TOC8">
    <w:name w:val="toc 8"/>
    <w:basedOn w:val="Normal"/>
    <w:next w:val="Normal"/>
    <w:semiHidden/>
    <w:rsid w:val="005C3139"/>
    <w:pPr>
      <w:ind w:left="1260"/>
    </w:pPr>
    <w:rPr>
      <w:rFonts w:eastAsia="Times New Roman"/>
    </w:rPr>
  </w:style>
  <w:style w:type="paragraph" w:styleId="TOC9">
    <w:name w:val="toc 9"/>
    <w:basedOn w:val="Normal"/>
    <w:next w:val="Normal"/>
    <w:semiHidden/>
    <w:rsid w:val="005C3139"/>
    <w:pPr>
      <w:ind w:left="1440"/>
    </w:pPr>
    <w:rPr>
      <w:rFonts w:eastAsia="Times New Roman"/>
    </w:rPr>
  </w:style>
  <w:style w:type="paragraph" w:customStyle="1" w:styleId="AIPageHeader">
    <w:name w:val="AI Page Header"/>
    <w:basedOn w:val="Normal"/>
    <w:rsid w:val="00D26B22"/>
    <w:pPr>
      <w:tabs>
        <w:tab w:val="center" w:pos="4320"/>
        <w:tab w:val="right" w:pos="8640"/>
      </w:tabs>
      <w:spacing w:after="0" w:line="200" w:lineRule="atLeast"/>
      <w:ind w:right="357"/>
      <w:jc w:val="center"/>
    </w:pPr>
    <w:rPr>
      <w:rFonts w:ascii="Amnesty Trade Gothic Cn" w:eastAsia="Times New Roman" w:hAnsi="Amnesty Trade Gothic Cn"/>
      <w:sz w:val="16"/>
      <w:szCs w:val="20"/>
    </w:rPr>
  </w:style>
  <w:style w:type="paragraph" w:customStyle="1" w:styleId="AITITLE">
    <w:name w:val="AI TITLE"/>
    <w:basedOn w:val="Normal"/>
    <w:rsid w:val="005C3139"/>
    <w:rPr>
      <w:rFonts w:ascii="Amnesty Trade Gothic Cn" w:eastAsia="Times New Roman" w:hAnsi="Amnesty Trade Gothic Cn"/>
      <w:b/>
      <w:caps/>
      <w:kern w:val="1"/>
      <w:sz w:val="80"/>
      <w:szCs w:val="32"/>
    </w:rPr>
  </w:style>
  <w:style w:type="paragraph" w:customStyle="1" w:styleId="AIPageFooter">
    <w:name w:val="AI Page Footer"/>
    <w:basedOn w:val="Normal"/>
    <w:rsid w:val="00D26B22"/>
    <w:pPr>
      <w:tabs>
        <w:tab w:val="left" w:pos="3402"/>
      </w:tabs>
      <w:jc w:val="center"/>
    </w:pPr>
    <w:rPr>
      <w:rFonts w:ascii="Amnesty Trade Gothic Cn" w:eastAsia="Times New Roman" w:hAnsi="Amnesty Trade Gothic Cn"/>
      <w:bCs/>
    </w:rPr>
  </w:style>
  <w:style w:type="paragraph" w:customStyle="1" w:styleId="AIContentsHeading">
    <w:name w:val="AI Contents Heading"/>
    <w:basedOn w:val="Normal"/>
    <w:rsid w:val="00557EB7"/>
    <w:rPr>
      <w:rFonts w:ascii="Amnesty Trade Gothic Cn" w:eastAsia="Times New Roman" w:hAnsi="Amnesty Trade Gothic Cn"/>
      <w:b/>
      <w:bCs/>
      <w:caps/>
      <w:sz w:val="56"/>
      <w:szCs w:val="56"/>
    </w:rPr>
  </w:style>
  <w:style w:type="numbering" w:customStyle="1" w:styleId="AINumberedList">
    <w:name w:val="AI Numbered List"/>
    <w:rsid w:val="001539E1"/>
    <w:pPr>
      <w:numPr>
        <w:numId w:val="30"/>
      </w:numPr>
    </w:pPr>
  </w:style>
  <w:style w:type="numbering" w:customStyle="1" w:styleId="AIBulletList">
    <w:name w:val="AI Bullet List"/>
    <w:rsid w:val="001539E1"/>
    <w:pPr>
      <w:numPr>
        <w:numId w:val="26"/>
      </w:numPr>
    </w:pPr>
  </w:style>
  <w:style w:type="paragraph" w:customStyle="1" w:styleId="AIUrgentActionTopHeading">
    <w:name w:val="AI Urgent Action Top Heading"/>
    <w:basedOn w:val="Normal"/>
    <w:rsid w:val="00D32CBA"/>
    <w:pPr>
      <w:widowControl/>
      <w:tabs>
        <w:tab w:val="left" w:pos="567"/>
      </w:tabs>
      <w:suppressAutoHyphens w:val="0"/>
      <w:adjustRightInd w:val="0"/>
      <w:snapToGrid w:val="0"/>
      <w:spacing w:after="0" w:line="1200" w:lineRule="exact"/>
    </w:pPr>
    <w:rPr>
      <w:rFonts w:ascii="Arial" w:eastAsia="SimSun" w:hAnsi="Arial"/>
      <w:b/>
      <w:color w:val="auto"/>
      <w:sz w:val="124"/>
      <w:szCs w:val="124"/>
      <w:lang w:eastAsia="en-US"/>
    </w:rPr>
  </w:style>
  <w:style w:type="paragraph" w:customStyle="1" w:styleId="Default">
    <w:name w:val="Default"/>
    <w:rsid w:val="00D32CBA"/>
    <w:pPr>
      <w:autoSpaceDE w:val="0"/>
      <w:autoSpaceDN w:val="0"/>
      <w:adjustRightInd w:val="0"/>
      <w:spacing w:after="160" w:line="259" w:lineRule="auto"/>
    </w:pPr>
    <w:rPr>
      <w:rFonts w:ascii="Arial" w:hAnsi="Arial" w:cs="Arial"/>
      <w:color w:val="000000"/>
      <w:sz w:val="24"/>
      <w:szCs w:val="24"/>
    </w:rPr>
  </w:style>
  <w:style w:type="character" w:customStyle="1" w:styleId="normaltextrun">
    <w:name w:val="normaltextrun"/>
    <w:basedOn w:val="DefaultParagraphFont"/>
    <w:rsid w:val="00D32CBA"/>
  </w:style>
  <w:style w:type="character" w:customStyle="1" w:styleId="eop">
    <w:name w:val="eop"/>
    <w:basedOn w:val="DefaultParagraphFont"/>
    <w:rsid w:val="00D32CBA"/>
  </w:style>
  <w:style w:type="character" w:customStyle="1" w:styleId="UnresolvedMention">
    <w:name w:val="Unresolved Mention"/>
    <w:basedOn w:val="DefaultParagraphFont"/>
    <w:uiPriority w:val="99"/>
    <w:semiHidden/>
    <w:unhideWhenUsed/>
    <w:rsid w:val="00D32C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amnesty.org/en/documents/ASA39/2066/2015/en/"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1174</Words>
  <Characters>6697</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7856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Nicole Millar</dc:creator>
  <cp:keywords/>
  <dc:description/>
  <cp:lastModifiedBy>Synth Wannaboworn</cp:lastModifiedBy>
  <cp:revision>2</cp:revision>
  <cp:lastPrinted>2008-10-01T16:32:00Z</cp:lastPrinted>
  <dcterms:created xsi:type="dcterms:W3CDTF">2019-06-24T05:11:00Z</dcterms:created>
  <dcterms:modified xsi:type="dcterms:W3CDTF">2019-06-24T05:11:00Z</dcterms:modified>
</cp:coreProperties>
</file>